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B3B586" w14:textId="77777777" w:rsidR="00363EA2" w:rsidRDefault="00363EA2" w:rsidP="00363EA2">
      <w:pPr>
        <w:pStyle w:val="Heading1"/>
      </w:pPr>
      <w:r>
        <w:t>Thesis</w:t>
      </w:r>
    </w:p>
    <w:p w14:paraId="4E478050" w14:textId="77777777" w:rsidR="00363EA2" w:rsidRDefault="00363EA2" w:rsidP="00363EA2">
      <w:r>
        <w:t>General Strats with this CP</w:t>
      </w:r>
    </w:p>
    <w:p w14:paraId="28126477" w14:textId="5449A469" w:rsidR="00363EA2" w:rsidRDefault="00363EA2" w:rsidP="00363EA2">
      <w:pPr>
        <w:pStyle w:val="ListParagraph"/>
        <w:numPr>
          <w:ilvl w:val="0"/>
          <w:numId w:val="17"/>
        </w:numPr>
      </w:pPr>
      <w:r>
        <w:t>Util AC, crime + solvency debate, maybe layering with cap advantage</w:t>
      </w:r>
      <w:r w:rsidR="00647882">
        <w:t xml:space="preserve"> or deont FW</w:t>
      </w:r>
    </w:p>
    <w:p w14:paraId="64A4F62E" w14:textId="77777777" w:rsidR="00363EA2" w:rsidRDefault="00363EA2" w:rsidP="00363EA2">
      <w:pPr>
        <w:pStyle w:val="ListParagraph"/>
        <w:numPr>
          <w:ilvl w:val="0"/>
          <w:numId w:val="17"/>
        </w:numPr>
      </w:pPr>
      <w:r>
        <w:t>Deont AC, meet FW with freedom + cap advantages, read util FW and crime DA</w:t>
      </w:r>
    </w:p>
    <w:p w14:paraId="27853175" w14:textId="77777777" w:rsidR="00363EA2" w:rsidRPr="00363EA2" w:rsidRDefault="00363EA2" w:rsidP="00363EA2">
      <w:pPr>
        <w:pStyle w:val="ListParagraph"/>
        <w:numPr>
          <w:ilvl w:val="0"/>
          <w:numId w:val="17"/>
        </w:numPr>
      </w:pPr>
      <w:r>
        <w:t>Critical Aff, cap advantage</w:t>
      </w:r>
      <w:r w:rsidR="004B502B">
        <w:t>s</w:t>
      </w:r>
      <w:r w:rsidR="00426750">
        <w:t>, patriarchy advantages</w:t>
      </w:r>
    </w:p>
    <w:p w14:paraId="3BC71AD0" w14:textId="77777777" w:rsidR="00535A0F" w:rsidRDefault="00535A0F" w:rsidP="00535A0F">
      <w:pPr>
        <w:pStyle w:val="Heading1"/>
      </w:pPr>
      <w:r>
        <w:t>NIT CP Shell</w:t>
      </w:r>
    </w:p>
    <w:p w14:paraId="605C7813" w14:textId="77777777" w:rsidR="00535A0F" w:rsidRDefault="00535A0F" w:rsidP="00535A0F">
      <w:pPr>
        <w:pStyle w:val="Heading2"/>
      </w:pPr>
      <w:r>
        <w:t>A. Text</w:t>
      </w:r>
    </w:p>
    <w:p w14:paraId="56775AED" w14:textId="77777777" w:rsidR="00A26B78" w:rsidRPr="000342C7" w:rsidRDefault="00A26B78" w:rsidP="00A26B78">
      <w:pPr>
        <w:spacing w:line="240" w:lineRule="auto"/>
        <w:rPr>
          <w:rFonts w:eastAsia="MS Mincho"/>
          <w:b/>
          <w:u w:val="single"/>
        </w:rPr>
      </w:pPr>
      <w:r w:rsidRPr="000342C7">
        <w:t>Governments should abolish any wage laws and establish a negative income tax</w:t>
      </w:r>
      <w:r w:rsidR="00D861F3">
        <w:t xml:space="preserve"> to provide a universal basic minumum</w:t>
      </w:r>
      <w:r w:rsidRPr="000342C7">
        <w:t xml:space="preserve">. </w:t>
      </w:r>
      <w:r w:rsidRPr="000342C7">
        <w:rPr>
          <w:rFonts w:eastAsia="MS Mincho"/>
          <w:b/>
        </w:rPr>
        <w:t>John Aziz</w:t>
      </w:r>
      <w:r w:rsidRPr="000342C7">
        <w:rPr>
          <w:rStyle w:val="FootnoteReference"/>
          <w:rFonts w:eastAsia="MS Mincho"/>
        </w:rPr>
        <w:footnoteReference w:id="1"/>
      </w:r>
      <w:r w:rsidRPr="000342C7">
        <w:rPr>
          <w:rFonts w:eastAsia="MS Mincho"/>
          <w:b/>
        </w:rPr>
        <w:t xml:space="preserve"> writes</w:t>
      </w:r>
    </w:p>
    <w:p w14:paraId="3BE810C3" w14:textId="77777777" w:rsidR="00A26B78" w:rsidRDefault="00A26B78" w:rsidP="00A26B78">
      <w:pPr>
        <w:pStyle w:val="p1"/>
        <w:shd w:val="clear" w:color="auto" w:fill="FFFFFF"/>
        <w:spacing w:before="0" w:beforeAutospacing="0" w:after="0" w:afterAutospacing="0" w:line="240" w:lineRule="auto"/>
        <w:ind w:left="360"/>
        <w:textAlignment w:val="baseline"/>
        <w:rPr>
          <w:rFonts w:ascii="Calibri" w:hAnsi="Calibri"/>
          <w:sz w:val="12"/>
          <w:szCs w:val="16"/>
        </w:rPr>
      </w:pPr>
      <w:r w:rsidRPr="006D1BFA">
        <w:rPr>
          <w:rStyle w:val="s1"/>
          <w:rFonts w:ascii="Calibri" w:eastAsiaTheme="majorEastAsia" w:hAnsi="Calibri"/>
          <w:sz w:val="12"/>
          <w:bdr w:val="none" w:sz="0" w:space="0" w:color="auto" w:frame="1"/>
        </w:rPr>
        <w:t>I propose</w:t>
      </w:r>
      <w:r w:rsidRPr="000342C7">
        <w:rPr>
          <w:rStyle w:val="s1"/>
          <w:rFonts w:ascii="Calibri" w:eastAsiaTheme="majorEastAsia" w:hAnsi="Calibri"/>
          <w:sz w:val="16"/>
          <w:u w:val="single"/>
          <w:bdr w:val="none" w:sz="0" w:space="0" w:color="auto" w:frame="1"/>
        </w:rPr>
        <w:t xml:space="preserve"> </w:t>
      </w:r>
      <w:r w:rsidRPr="000342C7">
        <w:rPr>
          <w:rStyle w:val="s1"/>
          <w:rFonts w:ascii="Calibri" w:eastAsiaTheme="majorEastAsia" w:hAnsi="Calibri"/>
          <w:u w:val="single"/>
          <w:bdr w:val="none" w:sz="0" w:space="0" w:color="auto" w:frame="1"/>
        </w:rPr>
        <w:t>abolishing the minimum wage, and replacing it with a</w:t>
      </w:r>
      <w:r w:rsidRPr="000342C7">
        <w:rPr>
          <w:rStyle w:val="apple-converted-space"/>
          <w:rFonts w:ascii="Calibri" w:eastAsiaTheme="majorEastAsia" w:hAnsi="Calibri"/>
          <w:bdr w:val="none" w:sz="0" w:space="0" w:color="auto" w:frame="1"/>
        </w:rPr>
        <w:t> </w:t>
      </w:r>
      <w:hyperlink r:id="rId8" w:history="1">
        <w:r w:rsidRPr="000342C7">
          <w:rPr>
            <w:rStyle w:val="s2"/>
            <w:rFonts w:ascii="Calibri" w:eastAsiaTheme="majorEastAsia" w:hAnsi="Calibri"/>
            <w:u w:val="single"/>
            <w:bdr w:val="none" w:sz="0" w:space="0" w:color="auto" w:frame="1"/>
          </w:rPr>
          <w:t>basic income policy</w:t>
        </w:r>
      </w:hyperlink>
      <w:r w:rsidRPr="006D1BFA">
        <w:rPr>
          <w:rStyle w:val="s1"/>
          <w:rFonts w:ascii="Calibri" w:eastAsiaTheme="majorEastAsia" w:hAnsi="Calibri"/>
          <w:sz w:val="12"/>
          <w:bdr w:val="none" w:sz="0" w:space="0" w:color="auto" w:frame="1"/>
        </w:rPr>
        <w:t>, a version of which was first advocated in America by</w:t>
      </w:r>
      <w:r w:rsidRPr="006D1BFA">
        <w:rPr>
          <w:rStyle w:val="apple-converted-space"/>
          <w:rFonts w:ascii="Calibri" w:eastAsiaTheme="majorEastAsia" w:hAnsi="Calibri"/>
          <w:sz w:val="12"/>
          <w:bdr w:val="none" w:sz="0" w:space="0" w:color="auto" w:frame="1"/>
        </w:rPr>
        <w:t> </w:t>
      </w:r>
      <w:hyperlink r:id="rId9" w:history="1">
        <w:r w:rsidRPr="006D1BFA">
          <w:rPr>
            <w:rStyle w:val="s2"/>
            <w:rFonts w:ascii="Calibri" w:eastAsiaTheme="majorEastAsia" w:hAnsi="Calibri"/>
            <w:sz w:val="12"/>
            <w:bdr w:val="none" w:sz="0" w:space="0" w:color="auto" w:frame="1"/>
          </w:rPr>
          <w:t>Thomas Paine</w:t>
        </w:r>
      </w:hyperlink>
      <w:r w:rsidRPr="006D1BFA">
        <w:rPr>
          <w:rStyle w:val="s1"/>
          <w:rFonts w:ascii="Calibri" w:eastAsiaTheme="majorEastAsia" w:hAnsi="Calibri"/>
          <w:sz w:val="12"/>
          <w:bdr w:val="none" w:sz="0" w:space="0" w:color="auto" w:frame="1"/>
        </w:rPr>
        <w:t xml:space="preserve">. </w:t>
      </w:r>
      <w:r w:rsidRPr="000342C7">
        <w:rPr>
          <w:rStyle w:val="s1"/>
          <w:rFonts w:ascii="Calibri" w:eastAsiaTheme="majorEastAsia" w:hAnsi="Calibri"/>
          <w:u w:val="single"/>
          <w:bdr w:val="none" w:sz="0" w:space="0" w:color="auto" w:frame="1"/>
        </w:rPr>
        <w:t xml:space="preserve">Individuals </w:t>
      </w:r>
      <w:r w:rsidRPr="006D1BFA">
        <w:rPr>
          <w:rStyle w:val="s1"/>
          <w:rFonts w:ascii="Calibri" w:eastAsiaTheme="majorEastAsia" w:hAnsi="Calibri"/>
          <w:sz w:val="12"/>
          <w:bdr w:val="none" w:sz="0" w:space="0" w:color="auto" w:frame="1"/>
        </w:rPr>
        <w:t>would be able to</w:t>
      </w:r>
      <w:r w:rsidRPr="000342C7">
        <w:rPr>
          <w:rStyle w:val="s1"/>
          <w:rFonts w:ascii="Calibri" w:eastAsiaTheme="majorEastAsia" w:hAnsi="Calibri"/>
          <w:u w:val="single"/>
          <w:bdr w:val="none" w:sz="0" w:space="0" w:color="auto" w:frame="1"/>
        </w:rPr>
        <w:t xml:space="preserve"> work for whatever wage they </w:t>
      </w:r>
      <w:r w:rsidRPr="006D1BFA">
        <w:rPr>
          <w:rStyle w:val="s1"/>
          <w:rFonts w:ascii="Calibri" w:eastAsiaTheme="majorEastAsia" w:hAnsi="Calibri"/>
          <w:sz w:val="12"/>
          <w:bdr w:val="none" w:sz="0" w:space="0" w:color="auto" w:frame="1"/>
        </w:rPr>
        <w:t>can</w:t>
      </w:r>
      <w:r w:rsidRPr="000342C7">
        <w:rPr>
          <w:rStyle w:val="s1"/>
          <w:rFonts w:ascii="Calibri" w:eastAsiaTheme="majorEastAsia" w:hAnsi="Calibri"/>
          <w:u w:val="single"/>
          <w:bdr w:val="none" w:sz="0" w:space="0" w:color="auto" w:frame="1"/>
        </w:rPr>
        <w:t xml:space="preserve"> secure, </w:t>
      </w:r>
      <w:r w:rsidRPr="006D1BFA">
        <w:rPr>
          <w:rStyle w:val="s1"/>
          <w:rFonts w:ascii="Calibri" w:eastAsiaTheme="majorEastAsia" w:hAnsi="Calibri"/>
          <w:sz w:val="12"/>
          <w:bdr w:val="none" w:sz="0" w:space="0" w:color="auto" w:frame="1"/>
        </w:rPr>
        <w:t>meaning that low-skilled individuals — especially the young,</w:t>
      </w:r>
      <w:r w:rsidRPr="006D1BFA">
        <w:rPr>
          <w:rStyle w:val="apple-converted-space"/>
          <w:rFonts w:ascii="Calibri" w:eastAsiaTheme="majorEastAsia" w:hAnsi="Calibri"/>
          <w:sz w:val="12"/>
          <w:bdr w:val="none" w:sz="0" w:space="0" w:color="auto" w:frame="1"/>
        </w:rPr>
        <w:t> </w:t>
      </w:r>
      <w:hyperlink r:id="rId10" w:history="1">
        <w:r w:rsidRPr="006D1BFA">
          <w:rPr>
            <w:rStyle w:val="s2"/>
            <w:rFonts w:ascii="Calibri" w:eastAsiaTheme="majorEastAsia" w:hAnsi="Calibri"/>
            <w:sz w:val="12"/>
            <w:bdr w:val="none" w:sz="0" w:space="0" w:color="auto" w:frame="1"/>
          </w:rPr>
          <w:t>who currently face a particularly high rate of employment</w:t>
        </w:r>
      </w:hyperlink>
      <w:r w:rsidRPr="006D1BFA">
        <w:rPr>
          <w:rStyle w:val="apple-converted-space"/>
          <w:rFonts w:ascii="Calibri" w:eastAsiaTheme="majorEastAsia" w:hAnsi="Calibri"/>
          <w:sz w:val="12"/>
          <w:bdr w:val="none" w:sz="0" w:space="0" w:color="auto" w:frame="1"/>
        </w:rPr>
        <w:t> </w:t>
      </w:r>
      <w:r w:rsidRPr="006D1BFA">
        <w:rPr>
          <w:rStyle w:val="s1"/>
          <w:rFonts w:ascii="Calibri" w:eastAsiaTheme="majorEastAsia" w:hAnsi="Calibri"/>
          <w:sz w:val="12"/>
          <w:bdr w:val="none" w:sz="0" w:space="0" w:color="auto" w:frame="1"/>
        </w:rPr>
        <w:t>— would have an easier time finding work.</w:t>
      </w:r>
      <w:r w:rsidRPr="000342C7">
        <w:rPr>
          <w:rStyle w:val="s1"/>
          <w:rFonts w:ascii="Calibri" w:eastAsiaTheme="majorEastAsia" w:hAnsi="Calibri"/>
          <w:u w:val="single"/>
          <w:bdr w:val="none" w:sz="0" w:space="0" w:color="auto" w:frame="1"/>
        </w:rPr>
        <w:t xml:space="preserve"> </w:t>
      </w:r>
      <w:r w:rsidRPr="006D1BFA">
        <w:rPr>
          <w:rStyle w:val="s1"/>
          <w:rFonts w:ascii="Calibri" w:eastAsiaTheme="majorEastAsia" w:hAnsi="Calibri"/>
          <w:sz w:val="12"/>
          <w:bdr w:val="none" w:sz="0" w:space="0" w:color="auto" w:frame="1"/>
        </w:rPr>
        <w:t>And the</w:t>
      </w:r>
      <w:r w:rsidRPr="000342C7">
        <w:rPr>
          <w:rStyle w:val="s1"/>
          <w:rFonts w:ascii="Calibri" w:eastAsiaTheme="majorEastAsia" w:hAnsi="Calibri"/>
          <w:u w:val="single"/>
          <w:bdr w:val="none" w:sz="0" w:space="0" w:color="auto" w:frame="1"/>
        </w:rPr>
        <w:t xml:space="preserve"> </w:t>
      </w:r>
      <w:r w:rsidRPr="006D1BFA">
        <w:rPr>
          <w:rStyle w:val="s1"/>
          <w:rFonts w:ascii="Calibri" w:eastAsiaTheme="majorEastAsia" w:hAnsi="Calibri"/>
          <w:sz w:val="12"/>
          <w:bdr w:val="none" w:sz="0" w:space="0" w:color="auto" w:frame="1"/>
        </w:rPr>
        <w:t>level(s) of basic income could be tied to the level of productivity, to reduce inequality.</w:t>
      </w:r>
      <w:r w:rsidRPr="000342C7">
        <w:rPr>
          <w:rFonts w:ascii="Calibri" w:hAnsi="Calibri"/>
          <w:b/>
          <w:u w:val="single"/>
        </w:rPr>
        <w:t xml:space="preserve"> </w:t>
      </w:r>
      <w:r w:rsidRPr="006D1BFA">
        <w:rPr>
          <w:rStyle w:val="s1"/>
          <w:rFonts w:ascii="Calibri" w:eastAsiaTheme="majorEastAsia" w:hAnsi="Calibri"/>
          <w:sz w:val="12"/>
          <w:bdr w:val="none" w:sz="0" w:space="0" w:color="auto" w:frame="1"/>
        </w:rPr>
        <w:t>There are two kinds of basic income policy. The first is</w:t>
      </w:r>
      <w:r w:rsidRPr="000342C7">
        <w:rPr>
          <w:rStyle w:val="s1"/>
          <w:rFonts w:ascii="Calibri" w:eastAsiaTheme="majorEastAsia" w:hAnsi="Calibri"/>
          <w:sz w:val="16"/>
          <w:u w:val="single"/>
          <w:bdr w:val="none" w:sz="0" w:space="0" w:color="auto" w:frame="1"/>
        </w:rPr>
        <w:t xml:space="preserve"> </w:t>
      </w:r>
      <w:r w:rsidRPr="000342C7">
        <w:rPr>
          <w:rStyle w:val="s1"/>
          <w:rFonts w:ascii="Calibri" w:eastAsiaTheme="majorEastAsia" w:hAnsi="Calibri"/>
          <w:u w:val="single"/>
          <w:bdr w:val="none" w:sz="0" w:space="0" w:color="auto" w:frame="1"/>
        </w:rPr>
        <w:t>a negative income tax — if an individual’s income level falls beneath a certain threshold</w:t>
      </w:r>
      <w:r w:rsidRPr="006D1BFA">
        <w:rPr>
          <w:rStyle w:val="s1"/>
          <w:rFonts w:ascii="Calibri" w:eastAsiaTheme="majorEastAsia" w:hAnsi="Calibri"/>
          <w:sz w:val="12"/>
          <w:bdr w:val="none" w:sz="0" w:space="0" w:color="auto" w:frame="1"/>
        </w:rPr>
        <w:t xml:space="preserve"> (say</w:t>
      </w:r>
      <w:r w:rsidRPr="000342C7">
        <w:rPr>
          <w:rStyle w:val="s1"/>
          <w:rFonts w:ascii="Calibri" w:eastAsiaTheme="majorEastAsia" w:hAnsi="Calibri"/>
          <w:u w:val="single"/>
          <w:bdr w:val="none" w:sz="0" w:space="0" w:color="auto" w:frame="1"/>
        </w:rPr>
        <w:t>, $1,500 a month</w:t>
      </w:r>
      <w:r w:rsidRPr="006D1BFA">
        <w:rPr>
          <w:rStyle w:val="s1"/>
          <w:rFonts w:ascii="Calibri" w:eastAsiaTheme="majorEastAsia" w:hAnsi="Calibri"/>
          <w:sz w:val="12"/>
          <w:bdr w:val="none" w:sz="0" w:space="0" w:color="auto" w:frame="1"/>
        </w:rPr>
        <w:t xml:space="preserve">) </w:t>
      </w:r>
      <w:r w:rsidRPr="000342C7">
        <w:rPr>
          <w:rStyle w:val="s1"/>
          <w:rFonts w:ascii="Calibri" w:eastAsiaTheme="majorEastAsia" w:hAnsi="Calibri"/>
          <w:u w:val="single"/>
          <w:bdr w:val="none" w:sz="0" w:space="0" w:color="auto" w:frame="1"/>
        </w:rPr>
        <w:t xml:space="preserve">the government makes up the difference. Funds </w:t>
      </w:r>
      <w:r w:rsidRPr="006D1BFA">
        <w:rPr>
          <w:rStyle w:val="s1"/>
          <w:rFonts w:ascii="Calibri" w:eastAsiaTheme="majorEastAsia" w:hAnsi="Calibri"/>
          <w:sz w:val="12"/>
          <w:bdr w:val="none" w:sz="0" w:space="0" w:color="auto" w:frame="1"/>
        </w:rPr>
        <w:t>for this</w:t>
      </w:r>
      <w:r w:rsidRPr="000342C7">
        <w:rPr>
          <w:rStyle w:val="s1"/>
          <w:rFonts w:ascii="Calibri" w:eastAsiaTheme="majorEastAsia" w:hAnsi="Calibri"/>
          <w:sz w:val="16"/>
          <w:u w:val="single"/>
          <w:bdr w:val="none" w:sz="0" w:space="0" w:color="auto" w:frame="1"/>
        </w:rPr>
        <w:t xml:space="preserve"> </w:t>
      </w:r>
      <w:r w:rsidRPr="000342C7">
        <w:rPr>
          <w:rStyle w:val="s1"/>
          <w:rFonts w:ascii="Calibri" w:eastAsiaTheme="majorEastAsia" w:hAnsi="Calibri"/>
          <w:u w:val="single"/>
          <w:bdr w:val="none" w:sz="0" w:space="0" w:color="auto" w:frame="1"/>
        </w:rPr>
        <w:t xml:space="preserve">could be accessed by consolidating existing welfare programs </w:t>
      </w:r>
      <w:r w:rsidRPr="006D1BFA">
        <w:rPr>
          <w:rStyle w:val="s1"/>
          <w:rFonts w:ascii="Calibri" w:eastAsiaTheme="majorEastAsia" w:hAnsi="Calibri"/>
          <w:sz w:val="12"/>
          <w:bdr w:val="none" w:sz="0" w:space="0" w:color="auto" w:frame="1"/>
        </w:rPr>
        <w:t>like</w:t>
      </w:r>
      <w:r w:rsidRPr="000342C7">
        <w:rPr>
          <w:rStyle w:val="s1"/>
          <w:rFonts w:ascii="Calibri" w:eastAsiaTheme="majorEastAsia" w:hAnsi="Calibri"/>
          <w:u w:val="single"/>
          <w:bdr w:val="none" w:sz="0" w:space="0" w:color="auto" w:frame="1"/>
        </w:rPr>
        <w:t xml:space="preserve"> state-run pension schemes and unemployment benefits, </w:t>
      </w:r>
      <w:r w:rsidRPr="006D1BFA">
        <w:rPr>
          <w:rStyle w:val="s1"/>
          <w:rFonts w:ascii="Calibri" w:eastAsiaTheme="majorEastAsia" w:hAnsi="Calibri"/>
          <w:sz w:val="12"/>
          <w:bdr w:val="none" w:sz="0" w:space="0" w:color="auto" w:frame="1"/>
        </w:rPr>
        <w:t>and</w:t>
      </w:r>
      <w:r w:rsidRPr="000342C7">
        <w:rPr>
          <w:rStyle w:val="s1"/>
          <w:rFonts w:ascii="Calibri" w:eastAsiaTheme="majorEastAsia" w:hAnsi="Calibri"/>
          <w:u w:val="single"/>
          <w:bdr w:val="none" w:sz="0" w:space="0" w:color="auto" w:frame="1"/>
        </w:rPr>
        <w:t xml:space="preserve"> by closing tax loopholes and raising taxes on</w:t>
      </w:r>
      <w:r w:rsidRPr="000342C7">
        <w:rPr>
          <w:rStyle w:val="apple-converted-space"/>
          <w:rFonts w:ascii="Calibri" w:eastAsiaTheme="majorEastAsia" w:hAnsi="Calibri"/>
          <w:bdr w:val="none" w:sz="0" w:space="0" w:color="auto" w:frame="1"/>
        </w:rPr>
        <w:t> </w:t>
      </w:r>
      <w:hyperlink r:id="rId11" w:history="1">
        <w:r w:rsidRPr="000342C7">
          <w:rPr>
            <w:rStyle w:val="s2"/>
            <w:rFonts w:ascii="Calibri" w:eastAsiaTheme="majorEastAsia" w:hAnsi="Calibri"/>
            <w:u w:val="single"/>
            <w:bdr w:val="none" w:sz="0" w:space="0" w:color="auto" w:frame="1"/>
          </w:rPr>
          <w:t>corporate profits</w:t>
        </w:r>
      </w:hyperlink>
      <w:r w:rsidRPr="000342C7">
        <w:rPr>
          <w:rStyle w:val="apple-converted-space"/>
          <w:rFonts w:ascii="Calibri" w:eastAsiaTheme="majorEastAsia" w:hAnsi="Calibri"/>
          <w:bdr w:val="none" w:sz="0" w:space="0" w:color="auto" w:frame="1"/>
        </w:rPr>
        <w:t> </w:t>
      </w:r>
      <w:r w:rsidRPr="000342C7">
        <w:rPr>
          <w:rStyle w:val="s1"/>
          <w:rFonts w:ascii="Calibri" w:eastAsiaTheme="majorEastAsia" w:hAnsi="Calibri"/>
          <w:u w:val="single"/>
          <w:bdr w:val="none" w:sz="0" w:space="0" w:color="auto" w:frame="1"/>
        </w:rPr>
        <w:t xml:space="preserve">and high-income earners. </w:t>
      </w:r>
      <w:r w:rsidRPr="006D1BFA">
        <w:rPr>
          <w:rStyle w:val="s1"/>
          <w:rFonts w:ascii="Calibri" w:eastAsiaTheme="majorEastAsia" w:hAnsi="Calibri"/>
          <w:sz w:val="12"/>
          <w:szCs w:val="16"/>
          <w:bdr w:val="none" w:sz="0" w:space="0" w:color="auto" w:frame="1"/>
        </w:rPr>
        <w:t xml:space="preserve">Germany has enacted a similar policy — called the </w:t>
      </w:r>
      <w:hyperlink r:id="rId12" w:tgtFrame="_blank" w:history="1">
        <w:r w:rsidRPr="000342C7">
          <w:rPr>
            <w:rStyle w:val="Hyperlink"/>
            <w:rFonts w:ascii="Calibri" w:eastAsiaTheme="majorEastAsia" w:hAnsi="Calibri"/>
            <w:sz w:val="16"/>
            <w:szCs w:val="16"/>
            <w:bdr w:val="none" w:sz="0" w:space="0" w:color="auto" w:frame="1"/>
          </w:rPr>
          <w:t>"Kurzabeit"</w:t>
        </w:r>
      </w:hyperlink>
      <w:r w:rsidRPr="006D1BFA">
        <w:rPr>
          <w:rStyle w:val="apple-converted-space"/>
          <w:rFonts w:ascii="Calibri" w:eastAsiaTheme="majorEastAsia" w:hAnsi="Calibri"/>
          <w:sz w:val="12"/>
          <w:szCs w:val="16"/>
          <w:bdr w:val="none" w:sz="0" w:space="0" w:color="auto" w:frame="1"/>
        </w:rPr>
        <w:t> </w:t>
      </w:r>
      <w:r w:rsidRPr="006D1BFA">
        <w:rPr>
          <w:rStyle w:val="s1"/>
          <w:rFonts w:ascii="Calibri" w:eastAsiaTheme="majorEastAsia" w:hAnsi="Calibri"/>
          <w:sz w:val="12"/>
          <w:szCs w:val="16"/>
          <w:bdr w:val="none" w:sz="0" w:space="0" w:color="auto" w:frame="1"/>
        </w:rPr>
        <w:t>— and it's been credited with shielding the German labor force from the worst of the recession and keeping their unemployment rate low since.</w:t>
      </w:r>
      <w:r w:rsidRPr="006D1BFA">
        <w:rPr>
          <w:rFonts w:ascii="Calibri" w:hAnsi="Calibri"/>
          <w:sz w:val="12"/>
          <w:szCs w:val="16"/>
        </w:rPr>
        <w:t xml:space="preserve"> </w:t>
      </w:r>
      <w:r w:rsidRPr="006D1BFA">
        <w:rPr>
          <w:rStyle w:val="s1"/>
          <w:rFonts w:ascii="Calibri" w:eastAsiaTheme="majorEastAsia" w:hAnsi="Calibri"/>
          <w:sz w:val="12"/>
          <w:szCs w:val="16"/>
          <w:bdr w:val="none" w:sz="0" w:space="0" w:color="auto" w:frame="1"/>
        </w:rPr>
        <w:t>The second is a universal income policy, where everyone receives a payment irrespective of their income. This would obviously require more funds — meaning higher taxes — but in a future where corporations are making larger and larger profits while requiring fewer and fewer workers</w:t>
      </w:r>
      <w:r w:rsidRPr="006D1BFA">
        <w:rPr>
          <w:rStyle w:val="apple-converted-space"/>
          <w:rFonts w:ascii="Calibri" w:eastAsiaTheme="majorEastAsia" w:hAnsi="Calibri"/>
          <w:sz w:val="12"/>
          <w:szCs w:val="16"/>
          <w:bdr w:val="none" w:sz="0" w:space="0" w:color="auto" w:frame="1"/>
        </w:rPr>
        <w:t> </w:t>
      </w:r>
      <w:hyperlink r:id="rId13" w:history="1">
        <w:r w:rsidRPr="006D1BFA">
          <w:rPr>
            <w:rStyle w:val="s2"/>
            <w:rFonts w:ascii="Calibri" w:eastAsiaTheme="majorEastAsia" w:hAnsi="Calibri"/>
            <w:sz w:val="12"/>
            <w:szCs w:val="16"/>
            <w:bdr w:val="none" w:sz="0" w:space="0" w:color="auto" w:frame="1"/>
          </w:rPr>
          <w:t>due to automation</w:t>
        </w:r>
      </w:hyperlink>
      <w:r w:rsidRPr="006D1BFA">
        <w:rPr>
          <w:rStyle w:val="s1"/>
          <w:rFonts w:ascii="Calibri" w:eastAsiaTheme="majorEastAsia" w:hAnsi="Calibri"/>
          <w:sz w:val="12"/>
          <w:szCs w:val="16"/>
          <w:bdr w:val="none" w:sz="0" w:space="0" w:color="auto" w:frame="1"/>
        </w:rPr>
        <w:t>, such policies may become increasingly feasible. There are already very serious proposals to initiate such a scheme</w:t>
      </w:r>
      <w:r w:rsidRPr="006D1BFA">
        <w:rPr>
          <w:rStyle w:val="apple-converted-space"/>
          <w:rFonts w:ascii="Calibri" w:eastAsiaTheme="majorEastAsia" w:hAnsi="Calibri"/>
          <w:sz w:val="12"/>
          <w:szCs w:val="16"/>
          <w:bdr w:val="none" w:sz="0" w:space="0" w:color="auto" w:frame="1"/>
        </w:rPr>
        <w:t> </w:t>
      </w:r>
      <w:hyperlink r:id="rId14" w:history="1">
        <w:r w:rsidRPr="006D1BFA">
          <w:rPr>
            <w:rStyle w:val="s2"/>
            <w:rFonts w:ascii="Calibri" w:eastAsiaTheme="majorEastAsia" w:hAnsi="Calibri"/>
            <w:sz w:val="12"/>
            <w:szCs w:val="16"/>
            <w:bdr w:val="none" w:sz="0" w:space="0" w:color="auto" w:frame="1"/>
          </w:rPr>
          <w:t>in Switzerland</w:t>
        </w:r>
      </w:hyperlink>
      <w:r w:rsidRPr="006D1BFA">
        <w:rPr>
          <w:rStyle w:val="s1"/>
          <w:rFonts w:ascii="Calibri" w:eastAsiaTheme="majorEastAsia" w:hAnsi="Calibri"/>
          <w:sz w:val="12"/>
          <w:szCs w:val="16"/>
          <w:bdr w:val="none" w:sz="0" w:space="0" w:color="auto" w:frame="1"/>
        </w:rPr>
        <w:t>.</w:t>
      </w:r>
    </w:p>
    <w:p w14:paraId="50D7DA70" w14:textId="77777777" w:rsidR="00A26B78" w:rsidRDefault="00A26B78" w:rsidP="00A26B78">
      <w:pPr>
        <w:pStyle w:val="p1"/>
        <w:shd w:val="clear" w:color="auto" w:fill="FFFFFF"/>
        <w:spacing w:before="0" w:beforeAutospacing="0" w:after="0" w:afterAutospacing="0" w:line="240" w:lineRule="auto"/>
        <w:textAlignment w:val="baseline"/>
        <w:rPr>
          <w:rFonts w:ascii="Calibri" w:hAnsi="Calibri"/>
          <w:sz w:val="12"/>
          <w:szCs w:val="16"/>
        </w:rPr>
      </w:pPr>
    </w:p>
    <w:p w14:paraId="03E3CD1D" w14:textId="77777777" w:rsidR="00A26B78" w:rsidRDefault="00A26B78" w:rsidP="00535A0F">
      <w:pPr>
        <w:pStyle w:val="Heading2"/>
      </w:pPr>
      <w:r>
        <w:t>B Competition</w:t>
      </w:r>
    </w:p>
    <w:p w14:paraId="55407D84" w14:textId="77777777" w:rsidR="00A26B78" w:rsidRDefault="00A26B78" w:rsidP="00A26B78">
      <w:pPr>
        <w:pStyle w:val="ListParagraph"/>
        <w:numPr>
          <w:ilvl w:val="0"/>
          <w:numId w:val="12"/>
        </w:numPr>
      </w:pPr>
      <w:r>
        <w:t>Mutually exclusive—we cant</w:t>
      </w:r>
      <w:r w:rsidR="00535A0F">
        <w:t xml:space="preserve"> have both a living wage and an</w:t>
      </w:r>
      <w:r>
        <w:t xml:space="preserve"> NIT because all with the LW wouldn’t qualifiy for the NIT</w:t>
      </w:r>
    </w:p>
    <w:p w14:paraId="261C22B2" w14:textId="77777777" w:rsidR="00FB3EA9" w:rsidRDefault="00FB3EA9" w:rsidP="00A26B78">
      <w:pPr>
        <w:pStyle w:val="ListParagraph"/>
        <w:numPr>
          <w:ilvl w:val="0"/>
          <w:numId w:val="12"/>
        </w:numPr>
      </w:pPr>
      <w:r>
        <w:t>In a methods debate the question is of competing methodologies. A perm just proves my methodology is good, which isn’t a reason the aff should win.</w:t>
      </w:r>
    </w:p>
    <w:p w14:paraId="206BD62A" w14:textId="77777777" w:rsidR="00A26B78" w:rsidRDefault="00535A0F" w:rsidP="00A26B78">
      <w:pPr>
        <w:pStyle w:val="ListParagraph"/>
        <w:numPr>
          <w:ilvl w:val="0"/>
          <w:numId w:val="12"/>
        </w:numPr>
      </w:pPr>
      <w:r>
        <w:t>There are net benefits to only doing NIT</w:t>
      </w:r>
    </w:p>
    <w:p w14:paraId="6403D861" w14:textId="77777777" w:rsidR="00FB3EA9" w:rsidRDefault="00FB3EA9" w:rsidP="00A26B78">
      <w:pPr>
        <w:pStyle w:val="ListParagraph"/>
        <w:numPr>
          <w:ilvl w:val="0"/>
          <w:numId w:val="12"/>
        </w:numPr>
      </w:pPr>
      <w:r>
        <w:t>I reserve the right for 2N theory on severance and intrinsic perms—my NC strat was predicated on a stable AC, and if they’re allowed to change or add on planks in the 1ar then we’ll never clash about the CP anyway</w:t>
      </w:r>
    </w:p>
    <w:p w14:paraId="0290FA40" w14:textId="77777777" w:rsidR="00535A0F" w:rsidRDefault="00535A0F" w:rsidP="00535A0F">
      <w:pPr>
        <w:pStyle w:val="Heading2"/>
      </w:pPr>
      <w:r>
        <w:t>C. Solvency</w:t>
      </w:r>
    </w:p>
    <w:p w14:paraId="0EDD2A24" w14:textId="77777777" w:rsidR="00A26B78" w:rsidRPr="000342C7" w:rsidRDefault="00A26B78" w:rsidP="00A93420">
      <w:pPr>
        <w:pStyle w:val="Heading4"/>
      </w:pPr>
      <w:r w:rsidRPr="000A0DEB">
        <w:t>The</w:t>
      </w:r>
      <w:r w:rsidRPr="000342C7">
        <w:t xml:space="preserve"> NIT decreases unemployment. Humphreys 01</w:t>
      </w:r>
      <w:r>
        <w:rPr>
          <w:rStyle w:val="FootnoteReference"/>
          <w:b w:val="0"/>
        </w:rPr>
        <w:footnoteReference w:id="2"/>
      </w:r>
    </w:p>
    <w:p w14:paraId="55A66618" w14:textId="77777777" w:rsidR="00A26B78" w:rsidRPr="000342C7" w:rsidRDefault="00A26B78" w:rsidP="00A26B78">
      <w:pPr>
        <w:spacing w:line="240" w:lineRule="auto"/>
        <w:rPr>
          <w:sz w:val="16"/>
        </w:rPr>
      </w:pPr>
    </w:p>
    <w:p w14:paraId="6BA78E58" w14:textId="77777777" w:rsidR="00A26B78" w:rsidRPr="00BC1509" w:rsidRDefault="00A26B78" w:rsidP="00A26B78">
      <w:pPr>
        <w:spacing w:line="240" w:lineRule="auto"/>
        <w:ind w:left="360"/>
        <w:rPr>
          <w:b/>
          <w:u w:val="single"/>
        </w:rPr>
      </w:pPr>
      <w:r w:rsidRPr="00357775">
        <w:rPr>
          <w:b/>
          <w:u w:val="single"/>
        </w:rPr>
        <w:t>The NIT supplements the wages of low income earners, removing the need for</w:t>
      </w:r>
      <w:r w:rsidRPr="00357775">
        <w:rPr>
          <w:sz w:val="16"/>
        </w:rPr>
        <w:t xml:space="preserve"> wage regulations and </w:t>
      </w:r>
      <w:r w:rsidRPr="00357775">
        <w:rPr>
          <w:b/>
          <w:u w:val="single"/>
        </w:rPr>
        <w:t>the minimum wage</w:t>
      </w:r>
      <w:r w:rsidRPr="00357775">
        <w:rPr>
          <w:sz w:val="16"/>
        </w:rPr>
        <w:t xml:space="preserve">. As already discussed, an elasticity of labour demand around -0.75 would provide an increase in employment of 75% for a decrease in wages of 10%. </w:t>
      </w:r>
      <w:r w:rsidRPr="00357775">
        <w:rPr>
          <w:b/>
          <w:u w:val="single"/>
        </w:rPr>
        <w:t>While it would be unlikely that the competitive pressures in the labour market would allow wages to drop by such a degree, there would be some adjustment, leading to some positive employment effect.</w:t>
      </w:r>
      <w:r w:rsidRPr="00357775">
        <w:rPr>
          <w:sz w:val="16"/>
        </w:rPr>
        <w:t xml:space="preserve"> Taking advantage of this trade off has been proposed at various times in recent years. In 1997, </w:t>
      </w:r>
      <w:r w:rsidRPr="00357775">
        <w:rPr>
          <w:b/>
          <w:u w:val="single"/>
        </w:rPr>
        <w:t>Dawkins and Freebaim proposed a trade off between decreasing the real minimum wage and providing</w:t>
      </w:r>
      <w:r w:rsidRPr="00357775">
        <w:rPr>
          <w:sz w:val="16"/>
        </w:rPr>
        <w:t xml:space="preserve"> equivalent tax credits, and advocated an eventual extension of this system into </w:t>
      </w:r>
      <w:r w:rsidRPr="00357775">
        <w:rPr>
          <w:b/>
          <w:u w:val="single"/>
        </w:rPr>
        <w:t>a more complete negative income tax. This was echoed by a group of five prominent economists in an open letter to the federal government</w:t>
      </w:r>
      <w:r w:rsidRPr="00357775">
        <w:rPr>
          <w:sz w:val="16"/>
        </w:rPr>
        <w:t xml:space="preserve"> a yar later. More recently, Des Moore, Director of the Institute of Private Enterprise has suggested that </w:t>
      </w:r>
      <w:r w:rsidRPr="00357775">
        <w:rPr>
          <w:b/>
          <w:u w:val="single"/>
        </w:rPr>
        <w:t>the Government decrease the minimum wage rate (and introduce a tax credit scheme), with a possible outcome of creating 900,000 jobs.</w:t>
      </w:r>
      <w:r w:rsidRPr="000342C7">
        <w:rPr>
          <w:b/>
          <w:u w:val="single"/>
        </w:rPr>
        <w:t xml:space="preserve"> </w:t>
      </w:r>
    </w:p>
    <w:p w14:paraId="160CA7D4" w14:textId="77777777" w:rsidR="00A26B78" w:rsidRPr="00B535BE" w:rsidRDefault="00A26B78" w:rsidP="00A93420">
      <w:pPr>
        <w:pStyle w:val="Heading4"/>
      </w:pPr>
      <w:r w:rsidRPr="00B535BE">
        <w:t>AND</w:t>
      </w:r>
      <w:r>
        <w:t xml:space="preserve"> --- NIT decrease</w:t>
      </w:r>
      <w:r w:rsidR="00A93420">
        <w:t>s</w:t>
      </w:r>
      <w:r>
        <w:t xml:space="preserve"> poverty. Humphreys 01</w:t>
      </w:r>
      <w:r>
        <w:rPr>
          <w:rStyle w:val="FootnoteReference"/>
        </w:rPr>
        <w:footnoteReference w:id="3"/>
      </w:r>
    </w:p>
    <w:p w14:paraId="7E8F2C2E" w14:textId="77777777" w:rsidR="00A26B78" w:rsidRPr="00B535BE" w:rsidRDefault="00A26B78" w:rsidP="00A26B78">
      <w:pPr>
        <w:spacing w:line="240" w:lineRule="auto"/>
        <w:rPr>
          <w:rStyle w:val="Style13ptBold"/>
          <w:b w:val="0"/>
        </w:rPr>
      </w:pPr>
    </w:p>
    <w:p w14:paraId="559EDB71" w14:textId="77777777" w:rsidR="00A26B78" w:rsidRPr="00BC1509" w:rsidRDefault="00A26B78" w:rsidP="00A26B78">
      <w:pPr>
        <w:spacing w:line="240" w:lineRule="auto"/>
        <w:ind w:left="360"/>
        <w:rPr>
          <w:b/>
          <w:u w:val="single"/>
        </w:rPr>
      </w:pPr>
      <w:r w:rsidRPr="00357775">
        <w:rPr>
          <w:b/>
          <w:u w:val="single"/>
        </w:rPr>
        <w:t>A limited NIT, around 40% lower than the current level, ensures the eradication of</w:t>
      </w:r>
      <w:r w:rsidRPr="00357775">
        <w:rPr>
          <w:sz w:val="16"/>
        </w:rPr>
        <w:t xml:space="preserve"> absolute </w:t>
      </w:r>
      <w:r w:rsidRPr="00357775">
        <w:rPr>
          <w:b/>
          <w:u w:val="single"/>
        </w:rPr>
        <w:t>poverty</w:t>
      </w:r>
      <w:r w:rsidRPr="00357775">
        <w:rPr>
          <w:sz w:val="16"/>
        </w:rPr>
        <w:t xml:space="preserve"> in Australia, provided it is delivered universally and without restrictions. Further, </w:t>
      </w:r>
      <w:r w:rsidRPr="00357775">
        <w:rPr>
          <w:b/>
          <w:u w:val="single"/>
        </w:rPr>
        <w:t>the provision of the NIT to low income earners means the working poor are supported, although the greatest benefit to the poor from the NIT is a reduction in the size of the poverty trap. The NIT also allows for a lower and more constant Effective Marginal Tax Rate</w:t>
      </w:r>
      <w:r w:rsidRPr="00357775">
        <w:rPr>
          <w:sz w:val="16"/>
        </w:rPr>
        <w:t xml:space="preserve"> (EMTR). As was previously mentioned, the current </w:t>
      </w:r>
      <w:r w:rsidRPr="00357775">
        <w:rPr>
          <w:b/>
          <w:u w:val="single"/>
        </w:rPr>
        <w:t xml:space="preserve">EMTR often approaches and can sometimes exceed 100% </w:t>
      </w:r>
      <w:r w:rsidRPr="00357775">
        <w:rPr>
          <w:sz w:val="16"/>
        </w:rPr>
        <w:t xml:space="preserve">(that is for every $1 you ear, you lose $1 to the government). </w:t>
      </w:r>
      <w:r w:rsidRPr="00357775">
        <w:rPr>
          <w:b/>
          <w:u w:val="single"/>
        </w:rPr>
        <w:t>By reducing this rate, the NIT overcomes the current disincentive to work and earn, allowing people to escape the poverty cycle. In this way, it offers a real chance for individuals to improve their wellbeing by genuinely providing the opportunity for upward mobility.</w:t>
      </w:r>
      <w:r w:rsidRPr="004C4809">
        <w:rPr>
          <w:b/>
          <w:u w:val="single"/>
        </w:rPr>
        <w:t xml:space="preserve"> </w:t>
      </w:r>
    </w:p>
    <w:p w14:paraId="4A556C45" w14:textId="77777777" w:rsidR="00A93420" w:rsidRPr="00A93420" w:rsidRDefault="00A26B78" w:rsidP="00A93420">
      <w:pPr>
        <w:pStyle w:val="Heading4"/>
      </w:pPr>
      <w:r w:rsidRPr="00A93420">
        <w:t>Empricially verified-- Lowrey 13</w:t>
      </w:r>
    </w:p>
    <w:p w14:paraId="4A277453" w14:textId="77777777" w:rsidR="00A26B78" w:rsidRDefault="00A26B78" w:rsidP="00A26B78">
      <w:pPr>
        <w:rPr>
          <w:sz w:val="16"/>
        </w:rPr>
      </w:pPr>
      <w:r w:rsidRPr="00A93420">
        <w:rPr>
          <w:rStyle w:val="Heading4Char"/>
        </w:rPr>
        <w:br/>
      </w:r>
      <w:r w:rsidRPr="00FA7512">
        <w:rPr>
          <w:sz w:val="20"/>
          <w:szCs w:val="20"/>
        </w:rPr>
        <w:t>Annie Lowrey (econ reporter for NYT). “Switzerland’s Proposal to Pay People for being Alive.” New York Times. November 12, 2013.</w:t>
      </w:r>
      <w:r w:rsidRPr="00FA7512">
        <w:t xml:space="preserve"> </w:t>
      </w:r>
      <w:r w:rsidRPr="00FA7512">
        <w:rPr>
          <w:sz w:val="16"/>
        </w:rPr>
        <w:br/>
        <w:t xml:space="preserve">The left is more concerned with the power of a minimum or basic income as an anti-poverty and pro-mobility tool. There happens to be some hard evidence to bolster the policy’s case. </w:t>
      </w:r>
      <w:r w:rsidRPr="00FA7512">
        <w:rPr>
          <w:rStyle w:val="StyleUnderline"/>
        </w:rPr>
        <w:t>In the mid-1970s, the tiny Canadian town of Dauphin</w:t>
      </w:r>
      <w:r w:rsidRPr="00FA7512">
        <w:rPr>
          <w:sz w:val="16"/>
        </w:rPr>
        <w:t xml:space="preserve"> ( the “garden capital of Manitoba” ) </w:t>
      </w:r>
      <w:r w:rsidRPr="00FA7512">
        <w:rPr>
          <w:rStyle w:val="StyleUnderline"/>
        </w:rPr>
        <w:t>acted as guinea pig</w:t>
      </w:r>
      <w:r w:rsidRPr="00FA7512">
        <w:rPr>
          <w:sz w:val="16"/>
        </w:rPr>
        <w:t xml:space="preserve"> for a grand experiment in social policy called “Mincome.” For a short period of time, </w:t>
      </w:r>
      <w:r w:rsidRPr="00FA7512">
        <w:rPr>
          <w:rStyle w:val="StyleUnderline"/>
        </w:rPr>
        <w:t xml:space="preserve">all the residents of the town received a guaranteed minimum income. About 1,000 poor families got monthly checks to supplement their earnings. </w:t>
      </w:r>
      <w:r w:rsidRPr="00FA7512">
        <w:rPr>
          <w:sz w:val="16"/>
        </w:rPr>
        <w:t xml:space="preserve">Evelyn Forget, a health economist at the University of Manitoba, has done some of the best research on the results. </w:t>
      </w:r>
      <w:r w:rsidRPr="00FA7512">
        <w:rPr>
          <w:rStyle w:val="StyleUnderline"/>
        </w:rPr>
        <w:t>Some</w:t>
      </w:r>
      <w:r w:rsidRPr="00FA7512">
        <w:rPr>
          <w:sz w:val="16"/>
        </w:rPr>
        <w:t xml:space="preserve"> of her </w:t>
      </w:r>
      <w:r w:rsidRPr="00FA7512">
        <w:rPr>
          <w:rStyle w:val="StyleUnderline"/>
        </w:rPr>
        <w:t>findings were</w:t>
      </w:r>
      <w:r w:rsidRPr="00FA7512">
        <w:rPr>
          <w:sz w:val="16"/>
        </w:rPr>
        <w:t xml:space="preserve"> obvious: </w:t>
      </w:r>
      <w:r w:rsidRPr="00FA7512">
        <w:rPr>
          <w:rStyle w:val="StyleUnderline"/>
        </w:rPr>
        <w:t>Poverty disappeared</w:t>
      </w:r>
      <w:r w:rsidRPr="00FA7512">
        <w:rPr>
          <w:sz w:val="16"/>
        </w:rPr>
        <w:t xml:space="preserve">. But others were more surprising: </w:t>
      </w:r>
      <w:r w:rsidRPr="00FA7512">
        <w:rPr>
          <w:rStyle w:val="StyleUnderline"/>
        </w:rPr>
        <w:t>High-school completion rates went up; hospitalization rates went down</w:t>
      </w:r>
      <w:r w:rsidRPr="00FA7512">
        <w:rPr>
          <w:sz w:val="16"/>
        </w:rPr>
        <w:t xml:space="preserve">. “If you have a social program like this, </w:t>
      </w:r>
      <w:r w:rsidRPr="00FA7512">
        <w:rPr>
          <w:rStyle w:val="StyleUnderline"/>
        </w:rPr>
        <w:t>community values themselves start to change</w:t>
      </w:r>
      <w:r w:rsidRPr="00FA7512">
        <w:rPr>
          <w:sz w:val="16"/>
        </w:rPr>
        <w:t>,” Forget said. </w:t>
      </w:r>
    </w:p>
    <w:p w14:paraId="66A66526" w14:textId="77777777" w:rsidR="00A26B78" w:rsidRDefault="00535A0F" w:rsidP="00426750">
      <w:pPr>
        <w:pStyle w:val="Heading2"/>
      </w:pPr>
      <w:r>
        <w:t>D. Net Benefits</w:t>
      </w:r>
    </w:p>
    <w:p w14:paraId="18834A35" w14:textId="77777777" w:rsidR="00A26B78" w:rsidRDefault="00A26B78" w:rsidP="00535A0F">
      <w:pPr>
        <w:pStyle w:val="Heading3"/>
      </w:pPr>
      <w:r>
        <w:t>Capitalism</w:t>
      </w:r>
    </w:p>
    <w:p w14:paraId="7FC2A034" w14:textId="77777777" w:rsidR="00D861F3" w:rsidRDefault="00D861F3" w:rsidP="00D861F3">
      <w:pPr>
        <w:pStyle w:val="Heading4"/>
      </w:pPr>
      <w:r>
        <w:t>(__) The irony is, though aff tries to resist the power structure between employers, he fails to understand the greatest one is that of wages themselves. Workers sell th</w:t>
      </w:r>
      <w:r w:rsidR="00680A94">
        <w:t xml:space="preserve">eir time and energy—they </w:t>
      </w:r>
      <w:r>
        <w:t>become commodities</w:t>
      </w:r>
      <w:r w:rsidR="00CB2B99">
        <w:t xml:space="preserve"> of </w:t>
      </w:r>
      <w:r>
        <w:t>corporations.</w:t>
      </w:r>
      <w:r w:rsidR="00E20FCF">
        <w:t xml:space="preserve"> Bracketed for gender </w:t>
      </w:r>
    </w:p>
    <w:p w14:paraId="6888D9A2" w14:textId="77777777" w:rsidR="00D861F3" w:rsidRPr="000342C7" w:rsidRDefault="00D861F3" w:rsidP="00D861F3">
      <w:pPr>
        <w:widowControl w:val="0"/>
        <w:autoSpaceDE w:val="0"/>
        <w:autoSpaceDN w:val="0"/>
        <w:adjustRightInd w:val="0"/>
        <w:spacing w:after="240" w:line="240" w:lineRule="auto"/>
        <w:rPr>
          <w:rFonts w:eastAsiaTheme="majorEastAsia" w:cstheme="majorBidi"/>
          <w:bCs/>
          <w:iCs/>
        </w:rPr>
      </w:pPr>
      <w:r w:rsidRPr="000342C7">
        <w:rPr>
          <w:rFonts w:eastAsiaTheme="majorEastAsia" w:cstheme="majorBidi"/>
          <w:b/>
          <w:bCs/>
          <w:iCs/>
        </w:rPr>
        <w:t xml:space="preserve">Marx- </w:t>
      </w:r>
      <w:r w:rsidRPr="000342C7">
        <w:rPr>
          <w:rFonts w:eastAsiaTheme="majorEastAsia" w:cstheme="majorBidi"/>
          <w:bCs/>
          <w:iCs/>
        </w:rPr>
        <w:t xml:space="preserve">modified for gender. </w:t>
      </w:r>
    </w:p>
    <w:p w14:paraId="651207AC" w14:textId="77777777" w:rsidR="00D861F3" w:rsidRPr="00D861F3" w:rsidRDefault="00D861F3" w:rsidP="00D861F3">
      <w:r w:rsidRPr="00D861F3">
        <w:t xml:space="preserve">Marx, Karl. “Wage Labour and Capital. Chapter 2.” Wage Labour and Capital. Web. 7 Dec. 2014. </w:t>
      </w:r>
    </w:p>
    <w:p w14:paraId="7FBD39EE" w14:textId="77777777" w:rsidR="00D861F3" w:rsidRDefault="00D861F3" w:rsidP="00D861F3">
      <w:pPr>
        <w:spacing w:line="240" w:lineRule="auto"/>
        <w:ind w:left="360"/>
        <w:rPr>
          <w:szCs w:val="24"/>
        </w:rPr>
      </w:pPr>
      <w:r w:rsidRPr="00624AA2">
        <w:rPr>
          <w:sz w:val="12"/>
        </w:rPr>
        <w:t xml:space="preserve">Let us </w:t>
      </w:r>
      <w:r w:rsidRPr="000342C7">
        <w:rPr>
          <w:b/>
          <w:u w:val="single"/>
        </w:rPr>
        <w:t>take</w:t>
      </w:r>
      <w:r w:rsidRPr="00624AA2">
        <w:rPr>
          <w:sz w:val="12"/>
        </w:rPr>
        <w:t xml:space="preserve"> any worker; for example, </w:t>
      </w:r>
      <w:r w:rsidRPr="000342C7">
        <w:rPr>
          <w:b/>
          <w:u w:val="single"/>
        </w:rPr>
        <w:t>a weaver. The capitalist supplies [</w:t>
      </w:r>
      <w:r w:rsidRPr="00ED343A">
        <w:rPr>
          <w:b/>
          <w:szCs w:val="24"/>
          <w:u w:val="single"/>
        </w:rPr>
        <w:t>them]</w:t>
      </w:r>
      <w:r w:rsidRPr="00ED343A">
        <w:rPr>
          <w:szCs w:val="24"/>
        </w:rPr>
        <w:t xml:space="preserve"> him </w:t>
      </w:r>
      <w:r w:rsidRPr="00ED343A">
        <w:rPr>
          <w:b/>
          <w:szCs w:val="24"/>
          <w:u w:val="single"/>
        </w:rPr>
        <w:t xml:space="preserve">with the loom and yarn. The weaver applies </w:t>
      </w:r>
      <w:r w:rsidRPr="00ED343A">
        <w:rPr>
          <w:szCs w:val="24"/>
        </w:rPr>
        <w:t>himself</w:t>
      </w:r>
      <w:r w:rsidRPr="00ED343A">
        <w:rPr>
          <w:b/>
          <w:szCs w:val="24"/>
          <w:u w:val="single"/>
        </w:rPr>
        <w:t xml:space="preserve"> [themself] to work, and the yarn is turned into cloth. The capitalist takes possession of the cloth and sells it for 20 shillings</w:t>
      </w:r>
      <w:r w:rsidRPr="00ED343A">
        <w:rPr>
          <w:szCs w:val="24"/>
        </w:rPr>
        <w:t xml:space="preserve">, for example. Now are the wages of the weaver a share of the cloth, of the 20 shillings, of the product of the work? By no means. Long before the cloth is sold, perhaps long before it is fully woven, </w:t>
      </w:r>
      <w:r w:rsidRPr="00ED343A">
        <w:rPr>
          <w:b/>
          <w:szCs w:val="24"/>
          <w:u w:val="single"/>
        </w:rPr>
        <w:t xml:space="preserve">the weaver has received </w:t>
      </w:r>
      <w:r w:rsidRPr="00ED343A">
        <w:rPr>
          <w:szCs w:val="24"/>
        </w:rPr>
        <w:t>his</w:t>
      </w:r>
      <w:r w:rsidRPr="00ED343A">
        <w:rPr>
          <w:b/>
          <w:szCs w:val="24"/>
          <w:u w:val="single"/>
        </w:rPr>
        <w:t xml:space="preserve"> [their] wages. The capitalist</w:t>
      </w:r>
      <w:r w:rsidRPr="00ED343A">
        <w:rPr>
          <w:szCs w:val="24"/>
        </w:rPr>
        <w:t xml:space="preserve">, then, </w:t>
      </w:r>
      <w:r w:rsidRPr="00ED343A">
        <w:rPr>
          <w:b/>
          <w:szCs w:val="24"/>
          <w:u w:val="single"/>
        </w:rPr>
        <w:t>does</w:t>
      </w:r>
      <w:r w:rsidRPr="00ED343A">
        <w:rPr>
          <w:szCs w:val="24"/>
        </w:rPr>
        <w:t xml:space="preserve"> not </w:t>
      </w:r>
      <w:r w:rsidRPr="00ED343A">
        <w:rPr>
          <w:b/>
          <w:szCs w:val="24"/>
          <w:u w:val="single"/>
        </w:rPr>
        <w:t>pay</w:t>
      </w:r>
      <w:r w:rsidRPr="00ED343A">
        <w:rPr>
          <w:szCs w:val="24"/>
        </w:rPr>
        <w:t xml:space="preserve"> his </w:t>
      </w:r>
      <w:r w:rsidRPr="00ED343A">
        <w:rPr>
          <w:b/>
          <w:szCs w:val="24"/>
          <w:u w:val="single"/>
        </w:rPr>
        <w:t>wages</w:t>
      </w:r>
      <w:r w:rsidRPr="00ED343A">
        <w:rPr>
          <w:szCs w:val="24"/>
        </w:rPr>
        <w:t xml:space="preserve"> out of the money which he will obtain from the cloth, but </w:t>
      </w:r>
      <w:r w:rsidRPr="00ED343A">
        <w:rPr>
          <w:b/>
          <w:szCs w:val="24"/>
          <w:u w:val="single"/>
        </w:rPr>
        <w:t>out of money already on hand.</w:t>
      </w:r>
      <w:r w:rsidRPr="00ED343A">
        <w:rPr>
          <w:szCs w:val="24"/>
        </w:rPr>
        <w:t xml:space="preserve"> Just as little </w:t>
      </w:r>
      <w:r w:rsidRPr="00ED343A">
        <w:rPr>
          <w:b/>
          <w:szCs w:val="24"/>
          <w:u w:val="single"/>
        </w:rPr>
        <w:t>as loom and yarn are the product of the weaver</w:t>
      </w:r>
      <w:r w:rsidRPr="00ED343A">
        <w:rPr>
          <w:szCs w:val="24"/>
        </w:rPr>
        <w:t xml:space="preserve"> to whom they are supplied by the employer, just </w:t>
      </w:r>
      <w:r w:rsidRPr="00ED343A">
        <w:rPr>
          <w:b/>
          <w:szCs w:val="24"/>
          <w:u w:val="single"/>
        </w:rPr>
        <w:t>so</w:t>
      </w:r>
      <w:r w:rsidRPr="00ED343A">
        <w:rPr>
          <w:szCs w:val="24"/>
        </w:rPr>
        <w:t xml:space="preserve"> </w:t>
      </w:r>
      <w:r w:rsidRPr="00ED343A">
        <w:rPr>
          <w:b/>
          <w:szCs w:val="24"/>
          <w:u w:val="single"/>
        </w:rPr>
        <w:t xml:space="preserve">little are the commodities which </w:t>
      </w:r>
      <w:r w:rsidRPr="00ED343A">
        <w:rPr>
          <w:szCs w:val="24"/>
        </w:rPr>
        <w:t>he</w:t>
      </w:r>
      <w:r w:rsidRPr="00ED343A">
        <w:rPr>
          <w:b/>
          <w:szCs w:val="24"/>
          <w:u w:val="single"/>
        </w:rPr>
        <w:t xml:space="preserve"> [they] receives in exchange for </w:t>
      </w:r>
      <w:r w:rsidRPr="00ED343A">
        <w:rPr>
          <w:szCs w:val="24"/>
        </w:rPr>
        <w:t>his</w:t>
      </w:r>
      <w:r w:rsidRPr="00ED343A">
        <w:rPr>
          <w:b/>
          <w:szCs w:val="24"/>
          <w:u w:val="single"/>
        </w:rPr>
        <w:t xml:space="preserve"> [their] commodity – labour-power – </w:t>
      </w:r>
      <w:r w:rsidRPr="00ED343A">
        <w:rPr>
          <w:szCs w:val="24"/>
        </w:rPr>
        <w:t>his</w:t>
      </w:r>
      <w:r w:rsidRPr="00ED343A">
        <w:rPr>
          <w:b/>
          <w:szCs w:val="24"/>
          <w:u w:val="single"/>
        </w:rPr>
        <w:t xml:space="preserve"> </w:t>
      </w:r>
      <w:r w:rsidRPr="00ED343A">
        <w:rPr>
          <w:b/>
          <w:szCs w:val="24"/>
        </w:rPr>
        <w:t>product. It is possible that the employer found no purchasers at all for the cloth.</w:t>
      </w:r>
      <w:r w:rsidRPr="00ED343A">
        <w:rPr>
          <w:szCs w:val="24"/>
        </w:rPr>
        <w:t xml:space="preserve"> It is possible that he did not get even the amount of the wages by its sale. It is possible that he sells it very profitably in proportion to the weaver’s wages. But all that does not concern the weaver. With a part of his [their] existing wealth, of his [their] capital, </w:t>
      </w:r>
      <w:r w:rsidRPr="00ED343A">
        <w:rPr>
          <w:b/>
          <w:szCs w:val="24"/>
          <w:u w:val="single"/>
        </w:rPr>
        <w:t>the capitalist buys the labour-power of the weaver in exactly the same manner as</w:t>
      </w:r>
      <w:r w:rsidRPr="00ED343A">
        <w:rPr>
          <w:szCs w:val="24"/>
        </w:rPr>
        <w:t xml:space="preserve">, with another part of his wealth, </w:t>
      </w:r>
      <w:r w:rsidRPr="00ED343A">
        <w:rPr>
          <w:b/>
          <w:szCs w:val="24"/>
          <w:u w:val="single"/>
        </w:rPr>
        <w:t>he has bought the</w:t>
      </w:r>
      <w:r w:rsidRPr="00ED343A">
        <w:rPr>
          <w:szCs w:val="24"/>
        </w:rPr>
        <w:t xml:space="preserve"> raw material – the </w:t>
      </w:r>
      <w:r w:rsidRPr="00ED343A">
        <w:rPr>
          <w:b/>
          <w:szCs w:val="24"/>
          <w:u w:val="single"/>
        </w:rPr>
        <w:t>yarn</w:t>
      </w:r>
      <w:r w:rsidRPr="00ED343A">
        <w:rPr>
          <w:szCs w:val="24"/>
        </w:rPr>
        <w:t xml:space="preserve"> – and the instrument of labour – the loom. After he has made these purchases, and among them belongs the labour-power necessary to the production of the cloth he produces only with raw materials and instruments of labour belonging to him. For our good weaver, too, is one of the instruments of labour, and being in this respect on a par with the loom, he has no more share in the product (the cloth), or in the price of the product, than the loom itself has. </w:t>
      </w:r>
    </w:p>
    <w:p w14:paraId="1964679C" w14:textId="77777777" w:rsidR="00A869C5" w:rsidRDefault="00D861F3" w:rsidP="00D861F3">
      <w:pPr>
        <w:spacing w:line="240" w:lineRule="auto"/>
      </w:pPr>
      <w:r w:rsidRPr="00A869C5">
        <w:rPr>
          <w:rStyle w:val="Heading4Char"/>
        </w:rPr>
        <w:t>“The labor” power is a form of dehumanization—they are not securing themselves but selling themselves to survive. Living wage still is a victim desperately acting to survive</w:t>
      </w:r>
      <w:r w:rsidRPr="000342C7">
        <w:t xml:space="preserve"> </w:t>
      </w:r>
    </w:p>
    <w:p w14:paraId="3BE780CC" w14:textId="77777777" w:rsidR="00D861F3" w:rsidRPr="00A869C5" w:rsidRDefault="00D861F3" w:rsidP="00D861F3">
      <w:pPr>
        <w:spacing w:line="240" w:lineRule="auto"/>
      </w:pPr>
      <w:r w:rsidRPr="00D861F3">
        <w:rPr>
          <w:rStyle w:val="Style13ptBold"/>
        </w:rPr>
        <w:t>Marx 2</w:t>
      </w:r>
      <w:r w:rsidRPr="000342C7">
        <w:t xml:space="preserve"> modified for gender</w:t>
      </w:r>
    </w:p>
    <w:p w14:paraId="3B44E3A2" w14:textId="77777777" w:rsidR="00D861F3" w:rsidRPr="00D861F3" w:rsidRDefault="00D861F3" w:rsidP="00D861F3">
      <w:r w:rsidRPr="00D861F3">
        <w:t xml:space="preserve">Marx, Karl. “Wage Labour and Capital. Chapter 2.” Wage Labour and Capital. Web. 7 Dec. 2014. </w:t>
      </w:r>
    </w:p>
    <w:p w14:paraId="5CDD894E" w14:textId="77777777" w:rsidR="00D861F3" w:rsidRPr="004B502B" w:rsidRDefault="00D861F3" w:rsidP="00D861F3">
      <w:pPr>
        <w:spacing w:line="240" w:lineRule="auto"/>
        <w:ind w:left="360"/>
        <w:rPr>
          <w:sz w:val="12"/>
        </w:rPr>
      </w:pPr>
      <w:r w:rsidRPr="000342C7">
        <w:rPr>
          <w:sz w:val="12"/>
        </w:rPr>
        <w:t xml:space="preserve">But </w:t>
      </w:r>
      <w:r w:rsidRPr="000342C7">
        <w:rPr>
          <w:b/>
          <w:u w:val="single"/>
        </w:rPr>
        <w:t>the putting of labour-power into action</w:t>
      </w:r>
      <w:r w:rsidRPr="000342C7">
        <w:rPr>
          <w:sz w:val="12"/>
        </w:rPr>
        <w:t xml:space="preserve"> – i.e., the work – </w:t>
      </w:r>
      <w:r w:rsidRPr="000342C7">
        <w:rPr>
          <w:b/>
          <w:u w:val="single"/>
        </w:rPr>
        <w:t xml:space="preserve">is the active expression of the labourer’s own life. </w:t>
      </w:r>
      <w:r w:rsidRPr="000342C7">
        <w:rPr>
          <w:sz w:val="12"/>
        </w:rPr>
        <w:t xml:space="preserve">And this life activity he </w:t>
      </w:r>
      <w:r w:rsidRPr="000342C7">
        <w:rPr>
          <w:b/>
          <w:u w:val="single"/>
        </w:rPr>
        <w:t>[they] sell</w:t>
      </w:r>
      <w:r w:rsidRPr="000342C7">
        <w:rPr>
          <w:sz w:val="12"/>
        </w:rPr>
        <w:t xml:space="preserve">s </w:t>
      </w:r>
      <w:r w:rsidRPr="000342C7">
        <w:rPr>
          <w:b/>
          <w:u w:val="single"/>
        </w:rPr>
        <w:t>to another person in order to secure the necessary means of life.</w:t>
      </w:r>
      <w:r w:rsidRPr="000342C7">
        <w:rPr>
          <w:sz w:val="12"/>
        </w:rPr>
        <w:t xml:space="preserve"> His </w:t>
      </w:r>
      <w:r w:rsidRPr="000342C7">
        <w:rPr>
          <w:b/>
          <w:u w:val="single"/>
        </w:rPr>
        <w:t>[Their] life-activity, therefore, is but a means of securing</w:t>
      </w:r>
      <w:r w:rsidRPr="000342C7">
        <w:rPr>
          <w:sz w:val="12"/>
        </w:rPr>
        <w:t xml:space="preserve"> his </w:t>
      </w:r>
      <w:r w:rsidRPr="000342C7">
        <w:rPr>
          <w:b/>
          <w:u w:val="single"/>
        </w:rPr>
        <w:t>[their]</w:t>
      </w:r>
      <w:r w:rsidRPr="000342C7">
        <w:rPr>
          <w:u w:val="single"/>
        </w:rPr>
        <w:t xml:space="preserve"> </w:t>
      </w:r>
      <w:r w:rsidRPr="000342C7">
        <w:rPr>
          <w:b/>
          <w:u w:val="single"/>
        </w:rPr>
        <w:t>own existence.</w:t>
      </w:r>
      <w:r w:rsidRPr="000342C7">
        <w:rPr>
          <w:sz w:val="12"/>
        </w:rPr>
        <w:t xml:space="preserve"> He works that he may keep alive. He does not count the </w:t>
      </w:r>
      <w:r w:rsidRPr="000342C7">
        <w:rPr>
          <w:b/>
          <w:u w:val="single"/>
        </w:rPr>
        <w:t>labour</w:t>
      </w:r>
      <w:r w:rsidRPr="000342C7">
        <w:rPr>
          <w:sz w:val="12"/>
        </w:rPr>
        <w:t xml:space="preserve"> itself as a part of his life; it </w:t>
      </w:r>
      <w:r w:rsidRPr="000342C7">
        <w:rPr>
          <w:b/>
          <w:u w:val="single"/>
        </w:rPr>
        <w:t xml:space="preserve">is </w:t>
      </w:r>
      <w:r w:rsidRPr="000342C7">
        <w:rPr>
          <w:sz w:val="12"/>
        </w:rPr>
        <w:t>rather</w:t>
      </w:r>
      <w:r w:rsidRPr="000342C7">
        <w:rPr>
          <w:b/>
          <w:u w:val="single"/>
        </w:rPr>
        <w:t xml:space="preserve"> a sacrifice of </w:t>
      </w:r>
      <w:r w:rsidRPr="000342C7">
        <w:rPr>
          <w:sz w:val="12"/>
        </w:rPr>
        <w:t>his</w:t>
      </w:r>
      <w:r w:rsidRPr="000342C7">
        <w:rPr>
          <w:b/>
          <w:u w:val="single"/>
        </w:rPr>
        <w:t xml:space="preserve"> [their] life. It is a commodity that </w:t>
      </w:r>
      <w:r w:rsidRPr="000342C7">
        <w:rPr>
          <w:sz w:val="12"/>
        </w:rPr>
        <w:t>he has</w:t>
      </w:r>
      <w:r w:rsidRPr="000342C7">
        <w:rPr>
          <w:b/>
          <w:u w:val="single"/>
        </w:rPr>
        <w:t xml:space="preserve"> [they have] auctioned off to another. The product of [their]</w:t>
      </w:r>
      <w:r w:rsidRPr="000342C7">
        <w:rPr>
          <w:sz w:val="12"/>
        </w:rPr>
        <w:t xml:space="preserve"> his</w:t>
      </w:r>
      <w:r w:rsidRPr="000342C7">
        <w:rPr>
          <w:b/>
          <w:u w:val="single"/>
        </w:rPr>
        <w:t xml:space="preserve"> activity, therefore, is not the aim of </w:t>
      </w:r>
      <w:r w:rsidRPr="000342C7">
        <w:rPr>
          <w:sz w:val="12"/>
        </w:rPr>
        <w:t>his</w:t>
      </w:r>
      <w:r w:rsidRPr="000342C7">
        <w:rPr>
          <w:b/>
          <w:u w:val="single"/>
        </w:rPr>
        <w:t xml:space="preserve"> [their] activity. What [they]</w:t>
      </w:r>
      <w:r w:rsidRPr="000342C7">
        <w:rPr>
          <w:sz w:val="12"/>
        </w:rPr>
        <w:t xml:space="preserve"> he </w:t>
      </w:r>
      <w:r w:rsidRPr="000342C7">
        <w:rPr>
          <w:b/>
          <w:u w:val="single"/>
        </w:rPr>
        <w:t>produce</w:t>
      </w:r>
      <w:r w:rsidRPr="000342C7">
        <w:rPr>
          <w:sz w:val="12"/>
        </w:rPr>
        <w:t xml:space="preserve">s </w:t>
      </w:r>
      <w:r w:rsidRPr="000342C7">
        <w:rPr>
          <w:b/>
          <w:u w:val="single"/>
        </w:rPr>
        <w:t>for</w:t>
      </w:r>
      <w:r w:rsidRPr="000342C7">
        <w:rPr>
          <w:sz w:val="12"/>
        </w:rPr>
        <w:t xml:space="preserve"> </w:t>
      </w:r>
      <w:r w:rsidRPr="000342C7">
        <w:rPr>
          <w:b/>
          <w:u w:val="single"/>
        </w:rPr>
        <w:t>[themselves]</w:t>
      </w:r>
      <w:r w:rsidRPr="000342C7">
        <w:rPr>
          <w:sz w:val="12"/>
        </w:rPr>
        <w:t xml:space="preserve"> himself </w:t>
      </w:r>
      <w:r w:rsidRPr="000342C7">
        <w:rPr>
          <w:b/>
          <w:u w:val="single"/>
        </w:rPr>
        <w:t>is not the silk</w:t>
      </w:r>
      <w:r w:rsidRPr="000342C7">
        <w:rPr>
          <w:sz w:val="12"/>
        </w:rPr>
        <w:t xml:space="preserve"> that he weaves, not the gold that he draws up the mining shaft, not the palace that he builds. </w:t>
      </w:r>
      <w:r w:rsidRPr="000342C7">
        <w:rPr>
          <w:b/>
          <w:u w:val="single"/>
        </w:rPr>
        <w:t xml:space="preserve">What </w:t>
      </w:r>
      <w:r w:rsidRPr="000342C7">
        <w:rPr>
          <w:sz w:val="12"/>
        </w:rPr>
        <w:t>he</w:t>
      </w:r>
      <w:r w:rsidRPr="000342C7">
        <w:rPr>
          <w:b/>
          <w:u w:val="single"/>
        </w:rPr>
        <w:t xml:space="preserve"> [they] produce</w:t>
      </w:r>
      <w:r w:rsidRPr="000342C7">
        <w:rPr>
          <w:sz w:val="12"/>
        </w:rPr>
        <w:t>s</w:t>
      </w:r>
      <w:r w:rsidRPr="000342C7">
        <w:rPr>
          <w:b/>
          <w:u w:val="single"/>
        </w:rPr>
        <w:t xml:space="preserve"> for </w:t>
      </w:r>
      <w:r w:rsidRPr="000342C7">
        <w:rPr>
          <w:sz w:val="12"/>
        </w:rPr>
        <w:t>himself</w:t>
      </w:r>
      <w:r w:rsidRPr="000342C7">
        <w:rPr>
          <w:b/>
          <w:u w:val="single"/>
        </w:rPr>
        <w:t xml:space="preserve"> [themselves] is wages</w:t>
      </w:r>
      <w:r w:rsidRPr="000342C7">
        <w:rPr>
          <w:sz w:val="12"/>
        </w:rPr>
        <w:t xml:space="preserve">; and </w:t>
      </w:r>
      <w:r w:rsidRPr="000342C7">
        <w:rPr>
          <w:b/>
          <w:u w:val="single"/>
        </w:rPr>
        <w:t>the silk</w:t>
      </w:r>
      <w:r w:rsidRPr="000342C7">
        <w:rPr>
          <w:sz w:val="12"/>
        </w:rPr>
        <w:t xml:space="preserve">, the gold, </w:t>
      </w:r>
      <w:r w:rsidRPr="000342C7">
        <w:rPr>
          <w:b/>
          <w:u w:val="single"/>
        </w:rPr>
        <w:t xml:space="preserve">and the palace are resolved for </w:t>
      </w:r>
      <w:r w:rsidRPr="004E463F">
        <w:rPr>
          <w:sz w:val="12"/>
          <w:szCs w:val="12"/>
        </w:rPr>
        <w:t>him</w:t>
      </w:r>
      <w:r w:rsidRPr="000342C7">
        <w:rPr>
          <w:b/>
          <w:u w:val="single"/>
        </w:rPr>
        <w:t xml:space="preserve"> </w:t>
      </w:r>
      <w:r>
        <w:rPr>
          <w:b/>
          <w:u w:val="single"/>
        </w:rPr>
        <w:t xml:space="preserve">[them] </w:t>
      </w:r>
      <w:r w:rsidRPr="000342C7">
        <w:rPr>
          <w:b/>
          <w:u w:val="single"/>
        </w:rPr>
        <w:t>into a certain quantity of necessaries of life, perhaps into a cotton jacket</w:t>
      </w:r>
      <w:r w:rsidRPr="000342C7">
        <w:rPr>
          <w:sz w:val="12"/>
        </w:rPr>
        <w:t xml:space="preserve">, into copper coins, and into a basement dwelling. </w:t>
      </w:r>
      <w:r w:rsidRPr="000342C7">
        <w:rPr>
          <w:b/>
          <w:u w:val="single"/>
        </w:rPr>
        <w:t xml:space="preserve">And the labourer who for 12 hours long, weaves, spins, </w:t>
      </w:r>
      <w:r w:rsidRPr="000342C7">
        <w:rPr>
          <w:sz w:val="12"/>
        </w:rPr>
        <w:t xml:space="preserve">bores, turns, builds, shovels, breaks stone, carries hods, and so on – is this 12 hours’ weaving, spinning, boring, turning, building, shovelling, stone-breaking, regarded by him as a manifestation of life, as life? Quite the contrary. </w:t>
      </w:r>
      <w:r w:rsidRPr="000342C7">
        <w:rPr>
          <w:b/>
          <w:u w:val="single"/>
        </w:rPr>
        <w:t xml:space="preserve">Life for </w:t>
      </w:r>
      <w:r w:rsidRPr="000342C7">
        <w:rPr>
          <w:sz w:val="12"/>
        </w:rPr>
        <w:t>him</w:t>
      </w:r>
      <w:r w:rsidRPr="000342C7">
        <w:rPr>
          <w:b/>
          <w:u w:val="single"/>
        </w:rPr>
        <w:t xml:space="preserve"> [them] begins where this activity ceases, at the table, at the tavern, in bed. [They have]</w:t>
      </w:r>
      <w:r w:rsidRPr="000342C7">
        <w:rPr>
          <w:sz w:val="12"/>
        </w:rPr>
        <w:t xml:space="preserve"> The 12 hours’ work, on the other hand, has </w:t>
      </w:r>
      <w:r w:rsidRPr="000342C7">
        <w:rPr>
          <w:b/>
          <w:u w:val="single"/>
        </w:rPr>
        <w:t xml:space="preserve">no meaning for him </w:t>
      </w:r>
      <w:r w:rsidRPr="000342C7">
        <w:rPr>
          <w:b/>
          <w:i/>
          <w:u w:val="single"/>
        </w:rPr>
        <w:t>as</w:t>
      </w:r>
      <w:r w:rsidRPr="000342C7">
        <w:rPr>
          <w:b/>
          <w:u w:val="single"/>
        </w:rPr>
        <w:t xml:space="preserve"> weaving</w:t>
      </w:r>
      <w:r w:rsidRPr="000342C7">
        <w:rPr>
          <w:sz w:val="12"/>
        </w:rPr>
        <w:t xml:space="preserve">, spinning, boring, and so on, </w:t>
      </w:r>
      <w:r w:rsidRPr="000342C7">
        <w:rPr>
          <w:b/>
          <w:u w:val="single"/>
        </w:rPr>
        <w:t xml:space="preserve">but only as earnings, which enable </w:t>
      </w:r>
      <w:r w:rsidRPr="004E463F">
        <w:rPr>
          <w:sz w:val="12"/>
          <w:szCs w:val="12"/>
        </w:rPr>
        <w:t>him</w:t>
      </w:r>
      <w:r w:rsidRPr="000342C7">
        <w:rPr>
          <w:b/>
          <w:u w:val="single"/>
        </w:rPr>
        <w:t xml:space="preserve"> </w:t>
      </w:r>
      <w:r>
        <w:rPr>
          <w:b/>
          <w:u w:val="single"/>
        </w:rPr>
        <w:t xml:space="preserve">[them] </w:t>
      </w:r>
      <w:r w:rsidRPr="000342C7">
        <w:rPr>
          <w:b/>
          <w:u w:val="single"/>
        </w:rPr>
        <w:t xml:space="preserve">to sit down at a table, to take </w:t>
      </w:r>
      <w:r w:rsidRPr="004E463F">
        <w:rPr>
          <w:sz w:val="12"/>
          <w:szCs w:val="12"/>
        </w:rPr>
        <w:t>his</w:t>
      </w:r>
      <w:r w:rsidRPr="000342C7">
        <w:rPr>
          <w:b/>
          <w:u w:val="single"/>
        </w:rPr>
        <w:t xml:space="preserve"> </w:t>
      </w:r>
      <w:r>
        <w:rPr>
          <w:b/>
          <w:u w:val="single"/>
        </w:rPr>
        <w:t xml:space="preserve">[their] </w:t>
      </w:r>
      <w:r w:rsidRPr="000342C7">
        <w:rPr>
          <w:b/>
          <w:u w:val="single"/>
        </w:rPr>
        <w:t>seat in the tavern, and to lie down in a bed</w:t>
      </w:r>
      <w:r w:rsidRPr="000342C7">
        <w:rPr>
          <w:sz w:val="12"/>
        </w:rPr>
        <w:t xml:space="preserve">. If the silk-worm’s object in spinning were to prolong its existence as caterpillar, it would be a perfect example of a wage-worker. </w:t>
      </w:r>
    </w:p>
    <w:p w14:paraId="39E94BCE" w14:textId="77777777" w:rsidR="00A8176E" w:rsidRDefault="00A8176E" w:rsidP="00A8176E">
      <w:pPr>
        <w:pStyle w:val="Heading4"/>
      </w:pPr>
      <w:r>
        <w:t>(__) The aff’s attachment to the wage system to improve workers’ conditions entrenches capitalism</w:t>
      </w:r>
    </w:p>
    <w:p w14:paraId="460DE8D7" w14:textId="77777777" w:rsidR="00A8176E" w:rsidRDefault="00A8176E" w:rsidP="00A8176E">
      <w:r w:rsidRPr="00A12F63">
        <w:rPr>
          <w:rStyle w:val="Style13ptBold"/>
        </w:rPr>
        <w:t>Wolff 06</w:t>
      </w:r>
      <w:r>
        <w:t xml:space="preserve"> – </w:t>
      </w:r>
      <w:r w:rsidRPr="00A12F63">
        <w:t xml:space="preserve">a member of the editorial board of several academic journals including </w:t>
      </w:r>
      <w:r w:rsidRPr="00A12F63">
        <w:rPr>
          <w:i/>
        </w:rPr>
        <w:t>Rethinking Marxism</w:t>
      </w:r>
    </w:p>
    <w:p w14:paraId="1EAA5321" w14:textId="77777777" w:rsidR="00A8176E" w:rsidRPr="00AB116E" w:rsidRDefault="00A8176E" w:rsidP="00A8176E">
      <w:pPr>
        <w:pStyle w:val="SmallText"/>
        <w:rPr>
          <w:lang w:val="fr-FR"/>
        </w:rPr>
      </w:pPr>
      <w:r>
        <w:t>(Wolff, Rick. “</w:t>
      </w:r>
      <w:r w:rsidRPr="00A12F63">
        <w:t>Anti-Slavery and Anti-Capitalism</w:t>
      </w:r>
      <w:r>
        <w:t xml:space="preserve">.” </w:t>
      </w:r>
      <w:r w:rsidRPr="00AB116E">
        <w:rPr>
          <w:i/>
          <w:lang w:val="fr-FR"/>
        </w:rPr>
        <w:t>Logos Journal</w:t>
      </w:r>
      <w:r w:rsidRPr="00AB116E">
        <w:rPr>
          <w:lang w:val="fr-FR"/>
        </w:rPr>
        <w:t xml:space="preserve"> 5(1): 2006. </w:t>
      </w:r>
      <w:hyperlink r:id="rId15" w:history="1">
        <w:r w:rsidRPr="00AB116E">
          <w:rPr>
            <w:rStyle w:val="Hyperlink"/>
            <w:rFonts w:eastAsiaTheme="majorEastAsia"/>
            <w:lang w:val="fr-FR"/>
          </w:rPr>
          <w:t>http://www.logosjournal.com/issue_5.1/wolff.htm</w:t>
        </w:r>
      </w:hyperlink>
      <w:r w:rsidRPr="00AB116E">
        <w:rPr>
          <w:lang w:val="fr-FR"/>
        </w:rPr>
        <w:t>)</w:t>
      </w:r>
    </w:p>
    <w:p w14:paraId="0743D65C" w14:textId="77777777" w:rsidR="00A8176E" w:rsidRPr="00AB116E" w:rsidRDefault="00A8176E" w:rsidP="00A8176E">
      <w:pPr>
        <w:rPr>
          <w:lang w:val="fr-FR"/>
        </w:rPr>
      </w:pPr>
    </w:p>
    <w:p w14:paraId="508331D5" w14:textId="77777777" w:rsidR="00A8176E" w:rsidRPr="00A8176E" w:rsidRDefault="00A8176E" w:rsidP="00A8176E">
      <w:pPr>
        <w:pStyle w:val="SmallText"/>
        <w:rPr>
          <w:rStyle w:val="Emphasis"/>
        </w:rPr>
      </w:pPr>
      <w:r w:rsidRPr="00A12F63">
        <w:t>Neoclassical economic theory, among other hegemonic sets of ideas, has worked well to support and justify capitalism and undermine the appeal of Marxist economic theory. One modality of its working has been</w:t>
      </w:r>
      <w:r w:rsidRPr="00E62716">
        <w:t xml:space="preserve"> the sedimentation into the popular consciousness of </w:t>
      </w:r>
      <w:r w:rsidRPr="00E62716">
        <w:rPr>
          <w:rStyle w:val="StyleUnderline"/>
        </w:rPr>
        <w:t>the notion of “the wage</w:t>
      </w:r>
      <w:r w:rsidRPr="00E62716">
        <w:t xml:space="preserve">.” It strikes vast numbers of people </w:t>
      </w:r>
      <w:r w:rsidRPr="00A12F63">
        <w:rPr>
          <w:rStyle w:val="StyleUnderline"/>
        </w:rPr>
        <w:t>as</w:t>
      </w:r>
      <w:r w:rsidRPr="00E62716">
        <w:t xml:space="preserve"> somehow</w:t>
      </w:r>
      <w:r w:rsidRPr="00696F7D">
        <w:t xml:space="preserve"> obvious, natural, and </w:t>
      </w:r>
      <w:r w:rsidRPr="00E62716">
        <w:rPr>
          <w:rStyle w:val="StyleUnderline"/>
        </w:rPr>
        <w:t xml:space="preserve">necessary that production be organized </w:t>
      </w:r>
      <w:r w:rsidRPr="00E62716">
        <w:t>around a deal struck</w:t>
      </w:r>
      <w:r w:rsidRPr="00E62716">
        <w:rPr>
          <w:rStyle w:val="StyleUnderline"/>
        </w:rPr>
        <w:t xml:space="preserve"> between a wage payer and </w:t>
      </w:r>
      <w:r w:rsidRPr="00E62716">
        <w:t>wage</w:t>
      </w:r>
      <w:r w:rsidRPr="00E62716">
        <w:rPr>
          <w:rStyle w:val="StyleUnderline"/>
        </w:rPr>
        <w:t xml:space="preserve"> receiver</w:t>
      </w:r>
      <w:r w:rsidRPr="00696F7D">
        <w:t xml:space="preserve">. And this is all the more remarkable in as much as the vast bulk of human history displays economic systems without wages (neither serfs, nor slaves, nor individuals who work alone, nor most collective work systems have used wages). </w:t>
      </w:r>
      <w:r w:rsidRPr="00E62716">
        <w:rPr>
          <w:rStyle w:val="StyleUnderline"/>
        </w:rPr>
        <w:t xml:space="preserve">Capitalism’s history is </w:t>
      </w:r>
      <w:r w:rsidRPr="00E62716">
        <w:t>in part the history of the deepening conceptual</w:t>
      </w:r>
      <w:r w:rsidRPr="00E62716">
        <w:rPr>
          <w:rStyle w:val="StyleUnderline"/>
        </w:rPr>
        <w:t xml:space="preserve"> hegemony of the wage</w:t>
      </w:r>
      <w:r w:rsidRPr="00696F7D">
        <w:t xml:space="preserve">. Thus, for </w:t>
      </w:r>
      <w:r w:rsidRPr="00E62716">
        <w:t>example, the individual peasant or craftsperson working alone has had to be renamed a “self-employed person” to revision a non-wage production system as if it were waged</w:t>
      </w:r>
      <w:r>
        <w:t xml:space="preserve">. </w:t>
      </w:r>
      <w:r w:rsidRPr="00A8176E">
        <w:rPr>
          <w:rStyle w:val="Emphasis"/>
        </w:rPr>
        <w:t>Naturalizing the wage concept works to naturalize capitalist relations of production</w:t>
      </w:r>
      <w:r w:rsidRPr="00E62716">
        <w:t>, the employer/employee relation, not as one among alternative production systems</w:t>
      </w:r>
      <w:r w:rsidRPr="00696F7D">
        <w:t xml:space="preserve"> but </w:t>
      </w:r>
      <w:r w:rsidRPr="00A8176E">
        <w:rPr>
          <w:rStyle w:val="Emphasis"/>
        </w:rPr>
        <w:t>as somehow intrinsic to production itself. Workers, trade unions, and intellectuals</w:t>
      </w:r>
      <w:r w:rsidRPr="00696F7D">
        <w:t xml:space="preserve"> often </w:t>
      </w:r>
      <w:r w:rsidRPr="00A8176E">
        <w:rPr>
          <w:rStyle w:val="Emphasis"/>
        </w:rPr>
        <w:t>cannot imagine production without wages</w:t>
      </w:r>
      <w:r w:rsidRPr="00696F7D">
        <w:t xml:space="preserve"> and hence </w:t>
      </w:r>
      <w:r w:rsidRPr="00E62716">
        <w:t>wage payers juxtaposed to wage earners</w:t>
      </w:r>
      <w:r w:rsidRPr="00696F7D">
        <w:t xml:space="preserve">. </w:t>
      </w:r>
      <w:r w:rsidRPr="00A8176E">
        <w:rPr>
          <w:rStyle w:val="Emphasis"/>
        </w:rPr>
        <w:t>This</w:t>
      </w:r>
      <w:r w:rsidRPr="00E62716">
        <w:rPr>
          <w:rStyle w:val="StyleUnderline"/>
        </w:rPr>
        <w:t xml:space="preserve"> </w:t>
      </w:r>
      <w:r w:rsidRPr="00A12F63">
        <w:t>helps to</w:t>
      </w:r>
      <w:r w:rsidRPr="00E62716">
        <w:rPr>
          <w:rStyle w:val="StyleUnderline"/>
        </w:rPr>
        <w:t xml:space="preserve"> </w:t>
      </w:r>
      <w:r w:rsidRPr="00A8176E">
        <w:rPr>
          <w:rStyle w:val="Emphasis"/>
        </w:rPr>
        <w:t>make capitalism</w:t>
      </w:r>
      <w:r w:rsidRPr="00E62716">
        <w:rPr>
          <w:rStyle w:val="StyleUnderline"/>
        </w:rPr>
        <w:t xml:space="preserve"> </w:t>
      </w:r>
      <w:r w:rsidRPr="00A12F63">
        <w:t xml:space="preserve">itself </w:t>
      </w:r>
      <w:r w:rsidRPr="00A8176E">
        <w:rPr>
          <w:rStyle w:val="Emphasis"/>
        </w:rPr>
        <w:t xml:space="preserve">appear as necessary and eternal </w:t>
      </w:r>
      <w:r w:rsidRPr="00696F7D">
        <w:t xml:space="preserve">much as the parallel theories celebrating feudalism and slavery performed the same function </w:t>
      </w:r>
      <w:r w:rsidRPr="00A8176E">
        <w:rPr>
          <w:rStyle w:val="Emphasis"/>
        </w:rPr>
        <w:t>for</w:t>
      </w:r>
      <w:r w:rsidRPr="00696F7D">
        <w:t xml:space="preserve"> those </w:t>
      </w:r>
      <w:r w:rsidRPr="00A12F63">
        <w:t>systems of</w:t>
      </w:r>
      <w:r w:rsidRPr="00E62716">
        <w:rPr>
          <w:rStyle w:val="StyleUnderline"/>
        </w:rPr>
        <w:t xml:space="preserve"> </w:t>
      </w:r>
      <w:r w:rsidRPr="00A8176E">
        <w:rPr>
          <w:rStyle w:val="Emphasis"/>
        </w:rPr>
        <w:t>production</w:t>
      </w:r>
      <w:r w:rsidRPr="00696F7D">
        <w:t xml:space="preserve">. </w:t>
      </w:r>
      <w:r w:rsidRPr="00A8176E">
        <w:rPr>
          <w:rStyle w:val="Emphasis"/>
        </w:rPr>
        <w:t>The naturalization of the wage system</w:t>
      </w:r>
      <w:r w:rsidRPr="00E62716">
        <w:rPr>
          <w:rStyle w:val="StyleUnderline"/>
        </w:rPr>
        <w:t xml:space="preserve"> </w:t>
      </w:r>
      <w:r w:rsidRPr="00A12F63">
        <w:t>helps</w:t>
      </w:r>
      <w:r w:rsidRPr="00E62716">
        <w:rPr>
          <w:rStyle w:val="StyleUnderline"/>
        </w:rPr>
        <w:t xml:space="preserve"> </w:t>
      </w:r>
      <w:r w:rsidRPr="00A8176E">
        <w:rPr>
          <w:rStyle w:val="Emphasis"/>
        </w:rPr>
        <w:t>support</w:t>
      </w:r>
      <w:r w:rsidRPr="00E62716">
        <w:rPr>
          <w:rStyle w:val="StyleUnderline"/>
        </w:rPr>
        <w:t xml:space="preserve"> </w:t>
      </w:r>
      <w:r w:rsidRPr="00A8176E">
        <w:rPr>
          <w:rStyle w:val="Emphasis"/>
        </w:rPr>
        <w:t>the notion that the fundamental goal of workers’ organization must be to raise wages.</w:t>
      </w:r>
    </w:p>
    <w:p w14:paraId="541B8AE0" w14:textId="77777777" w:rsidR="00D861F3" w:rsidRDefault="00D861F3" w:rsidP="00D861F3"/>
    <w:p w14:paraId="3FAB8CB1" w14:textId="77777777" w:rsidR="000B7307" w:rsidRPr="00033520" w:rsidRDefault="000B7307" w:rsidP="000B7307">
      <w:pPr>
        <w:pStyle w:val="Heading4"/>
        <w:rPr>
          <w:rFonts w:ascii="Helvetica" w:hAnsi="Helvetica"/>
        </w:rPr>
      </w:pPr>
      <w:r>
        <w:rPr>
          <w:rFonts w:ascii="Helvetica" w:hAnsi="Helvetica"/>
        </w:rPr>
        <w:t xml:space="preserve">CP avoids this harm – </w:t>
      </w:r>
      <w:r w:rsidRPr="00033520">
        <w:rPr>
          <w:rFonts w:ascii="Helvetica" w:hAnsi="Helvetica"/>
        </w:rPr>
        <w:t>Basic Income transforms the relationships of power within capitalist class relations – two warrants</w:t>
      </w:r>
    </w:p>
    <w:p w14:paraId="3341298F" w14:textId="77777777" w:rsidR="000B7307" w:rsidRPr="00033520" w:rsidRDefault="000B7307" w:rsidP="000B7307">
      <w:pPr>
        <w:rPr>
          <w:sz w:val="16"/>
          <w:szCs w:val="16"/>
        </w:rPr>
      </w:pPr>
      <w:r w:rsidRPr="00033520">
        <w:rPr>
          <w:rStyle w:val="Style13ptBold"/>
        </w:rPr>
        <w:t>Wright 1</w:t>
      </w:r>
      <w:r w:rsidRPr="00033520">
        <w:t xml:space="preserve"> </w:t>
      </w:r>
      <w:r w:rsidRPr="00033520">
        <w:rPr>
          <w:sz w:val="16"/>
          <w:szCs w:val="16"/>
        </w:rPr>
        <w:t>Ackerman, Bruce, Anne Alstott, and Philippe Van Parijs. "Redesigning distribution." Nova Iorque: Verso (2006). Erik Olin Wright Chapter 4. Basic Income, Stakeholders Grants, and Class Analysis 80</w:t>
      </w:r>
    </w:p>
    <w:p w14:paraId="65E422D2" w14:textId="77777777" w:rsidR="000B7307" w:rsidRPr="00EB094F" w:rsidRDefault="000B7307" w:rsidP="000B7307">
      <w:pPr>
        <w:rPr>
          <w:sz w:val="12"/>
        </w:rPr>
      </w:pPr>
      <w:r w:rsidRPr="00033520">
        <w:rPr>
          <w:rStyle w:val="StyleUnderline"/>
        </w:rPr>
        <w:t>A</w:t>
      </w:r>
      <w:r w:rsidRPr="00033520">
        <w:rPr>
          <w:sz w:val="12"/>
        </w:rPr>
        <w:t xml:space="preserve"> generous, unconditional </w:t>
      </w:r>
      <w:r w:rsidRPr="00033520">
        <w:rPr>
          <w:rStyle w:val="StyleUnderline"/>
        </w:rPr>
        <w:t>basic income</w:t>
      </w:r>
      <w:r w:rsidRPr="00033520">
        <w:rPr>
          <w:sz w:val="12"/>
        </w:rPr>
        <w:t xml:space="preserve"> which would allow employees a meaningful exit option from the employment relation</w:t>
      </w:r>
      <w:r w:rsidRPr="00033520">
        <w:rPr>
          <w:rStyle w:val="StyleUnderline"/>
        </w:rPr>
        <w:t xml:space="preserve"> directly transforms the character of power within </w:t>
      </w:r>
      <w:r w:rsidRPr="00033520">
        <w:rPr>
          <w:sz w:val="12"/>
        </w:rPr>
        <w:t>the</w:t>
      </w:r>
      <w:r w:rsidRPr="00033520">
        <w:rPr>
          <w:rStyle w:val="StyleUnderline"/>
        </w:rPr>
        <w:t xml:space="preserve"> class relations of capitalist society</w:t>
      </w:r>
      <w:r w:rsidRPr="00033520">
        <w:rPr>
          <w:sz w:val="12"/>
        </w:rPr>
        <w:t xml:space="preserve">. </w:t>
      </w:r>
      <w:r w:rsidRPr="00033520">
        <w:rPr>
          <w:rStyle w:val="StyleUnderline"/>
        </w:rPr>
        <w:t>First</w:t>
      </w:r>
      <w:r w:rsidRPr="00033520">
        <w:rPr>
          <w:sz w:val="12"/>
        </w:rPr>
        <w:t xml:space="preserve">, in a capitalism with </w:t>
      </w:r>
      <w:r w:rsidRPr="00033520">
        <w:rPr>
          <w:rStyle w:val="StyleUnderline"/>
        </w:rPr>
        <w:t>basic income people are free to engage in noncommodified forms of socially-productive activity</w:t>
      </w:r>
      <w:r w:rsidRPr="00033520">
        <w:rPr>
          <w:sz w:val="12"/>
        </w:rPr>
        <w:t xml:space="preserve">, that is, productive activity which is not oriented towards the market. There is a wide range of activities which many people want to do but which are badly organized by either capitalist markets or public institutions. Prominent among these is care-giving labor – of children, of the elderly, and in many situations, of the ill. </w:t>
      </w:r>
      <w:r w:rsidRPr="00033520">
        <w:rPr>
          <w:rStyle w:val="StyleUnderline"/>
        </w:rPr>
        <w:t xml:space="preserve">Noncommodified forms of engagement </w:t>
      </w:r>
      <w:r w:rsidRPr="00033520">
        <w:rPr>
          <w:sz w:val="12"/>
        </w:rPr>
        <w:t>in the arts, in politics and</w:t>
      </w:r>
      <w:r w:rsidRPr="00033520">
        <w:rPr>
          <w:rStyle w:val="StyleUnderline"/>
        </w:rPr>
        <w:t xml:space="preserve"> in various kinds of community service would</w:t>
      </w:r>
      <w:r w:rsidRPr="00033520">
        <w:rPr>
          <w:sz w:val="12"/>
        </w:rPr>
        <w:t xml:space="preserve"> also </w:t>
      </w:r>
      <w:r w:rsidRPr="00033520">
        <w:rPr>
          <w:rStyle w:val="StyleUnderline"/>
        </w:rPr>
        <w:t>be facilitated by UBI</w:t>
      </w:r>
      <w:r w:rsidRPr="00033520">
        <w:rPr>
          <w:sz w:val="12"/>
        </w:rPr>
        <w:t xml:space="preserve">. Frequently people with serious interests in these kinds of activities would be willing to do them at relatively modest earnings if they were provided through markets – witness the very low standards of living accepted (if reluctantly) by actors, musicians, political activists, and community organizers. The problem for many people is not so much the low earnings, but the inability to find employment in these kinds of activities. Unconditional </w:t>
      </w:r>
      <w:r w:rsidRPr="00033520">
        <w:rPr>
          <w:rStyle w:val="StyleUnderline"/>
        </w:rPr>
        <w:t xml:space="preserve">Basic Income makes it possible for people to choose </w:t>
      </w:r>
      <w:r w:rsidRPr="00033520">
        <w:rPr>
          <w:sz w:val="12"/>
        </w:rPr>
        <w:t xml:space="preserve">to do </w:t>
      </w:r>
      <w:r w:rsidRPr="00033520">
        <w:rPr>
          <w:rStyle w:val="StyleUnderline"/>
        </w:rPr>
        <w:t>this kind of activity without having to enter into an employment relation</w:t>
      </w:r>
      <w:r w:rsidRPr="00033520">
        <w:rPr>
          <w:sz w:val="12"/>
        </w:rPr>
        <w:t xml:space="preserve">. It </w:t>
      </w:r>
      <w:r w:rsidRPr="00033520">
        <w:rPr>
          <w:rStyle w:val="StyleUnderline"/>
        </w:rPr>
        <w:t>this</w:t>
      </w:r>
      <w:r w:rsidRPr="00033520">
        <w:rPr>
          <w:sz w:val="12"/>
        </w:rPr>
        <w:t xml:space="preserve"> way it </w:t>
      </w:r>
      <w:r w:rsidRPr="00033520">
        <w:rPr>
          <w:rStyle w:val="StyleUnderline"/>
        </w:rPr>
        <w:t>contributes to a shift in the balance of power within class relations</w:t>
      </w:r>
      <w:r w:rsidRPr="00033520">
        <w:rPr>
          <w:sz w:val="12"/>
        </w:rPr>
        <w:t xml:space="preserve">.¶ </w:t>
      </w:r>
      <w:r w:rsidRPr="00033520">
        <w:rPr>
          <w:rStyle w:val="StyleUnderline"/>
        </w:rPr>
        <w:t>Second</w:t>
      </w:r>
      <w:r w:rsidRPr="00033520">
        <w:rPr>
          <w:sz w:val="12"/>
        </w:rPr>
        <w:t xml:space="preserve">, </w:t>
      </w:r>
      <w:r w:rsidRPr="00033520">
        <w:rPr>
          <w:rStyle w:val="StyleUnderline"/>
        </w:rPr>
        <w:t xml:space="preserve">for </w:t>
      </w:r>
      <w:r w:rsidRPr="00033520">
        <w:rPr>
          <w:sz w:val="12"/>
        </w:rPr>
        <w:t xml:space="preserve">those </w:t>
      </w:r>
      <w:r w:rsidRPr="00033520">
        <w:rPr>
          <w:rStyle w:val="StyleUnderline"/>
        </w:rPr>
        <w:t>people who</w:t>
      </w:r>
      <w:r w:rsidRPr="00033520">
        <w:rPr>
          <w:sz w:val="12"/>
        </w:rPr>
        <w:t xml:space="preserve"> still </w:t>
      </w:r>
      <w:r w:rsidRPr="00033520">
        <w:rPr>
          <w:rStyle w:val="StyleUnderline"/>
        </w:rPr>
        <w:t>enter</w:t>
      </w:r>
      <w:r w:rsidRPr="00033520">
        <w:rPr>
          <w:sz w:val="12"/>
        </w:rPr>
        <w:t xml:space="preserve"> into </w:t>
      </w:r>
      <w:r w:rsidRPr="00033520">
        <w:rPr>
          <w:rStyle w:val="StyleUnderline"/>
        </w:rPr>
        <w:t>ordinary capitalist employment relations</w:t>
      </w:r>
      <w:r w:rsidRPr="00033520">
        <w:rPr>
          <w:sz w:val="12"/>
        </w:rPr>
        <w:t xml:space="preserve">, </w:t>
      </w:r>
      <w:r w:rsidRPr="00033520">
        <w:rPr>
          <w:rStyle w:val="StyleUnderline"/>
        </w:rPr>
        <w:t>UBI would contribute to a greater symmetry of power between labor and capital even in the absence of collective organization</w:t>
      </w:r>
      <w:r w:rsidRPr="00033520">
        <w:rPr>
          <w:sz w:val="12"/>
        </w:rPr>
        <w:t xml:space="preserve"> on the part of workers. This would be </w:t>
      </w:r>
      <w:r w:rsidRPr="00033520">
        <w:rPr>
          <w:rStyle w:val="StyleUnderline"/>
        </w:rPr>
        <w:t xml:space="preserve">particularly salient for workers in </w:t>
      </w:r>
      <w:r w:rsidRPr="00033520">
        <w:rPr>
          <w:sz w:val="12"/>
        </w:rPr>
        <w:t>low-skilled,</w:t>
      </w:r>
      <w:r w:rsidRPr="00033520">
        <w:rPr>
          <w:rStyle w:val="StyleUnderline"/>
        </w:rPr>
        <w:t xml:space="preserve"> low wage jobs</w:t>
      </w:r>
      <w:r w:rsidRPr="00033520">
        <w:rPr>
          <w:sz w:val="12"/>
        </w:rPr>
        <w:t xml:space="preserve">. Often workers in such jobs suffer both from low wages and from miserable working conditions. </w:t>
      </w:r>
      <w:r w:rsidRPr="00033520">
        <w:rPr>
          <w:rStyle w:val="StyleUnderline"/>
        </w:rPr>
        <w:t xml:space="preserve">The </w:t>
      </w:r>
      <w:r w:rsidRPr="00033520">
        <w:rPr>
          <w:sz w:val="12"/>
        </w:rPr>
        <w:t>realistic</w:t>
      </w:r>
      <w:r w:rsidRPr="00033520">
        <w:rPr>
          <w:rStyle w:val="StyleUnderline"/>
        </w:rPr>
        <w:t xml:space="preserve"> exit options of low wage workers under a UBI system would increase their bargaining power</w:t>
      </w:r>
      <w:r w:rsidRPr="00033520">
        <w:rPr>
          <w:sz w:val="12"/>
        </w:rPr>
        <w:t xml:space="preserve"> with employers. Of course, this might mean that many such low-skill jobs would disappear, but since many low-skilled people will still want discretionary income above the no-frills UBI level, there will still be potential workers willing to take such jobs. The difference is that balance of power within which the attributes of such jobs are determined would be shifted towards workers. the collective strength of workers, not just their individual leverage within employment relations. One of the factors which defines the context for the formation of working class collective organization is the extent to which unions help employers solve various kinds of problems. As has been noted in discussions of union density, there seem to be two equilibria in these terms: capitalism appears to operate best under either high union density or low union density (Calmfors and Driffill,1988; Wright, 2000). One of the contexts in which high union density is advantageous for employers is when there are chronically tight labor markets. In such situations, employers face the problem of escalating wages as firms bid up wages to poach employed workers from other firms. From the point of view of individual workers such wage escalation might seem like a good thing in the short run, but if this bidding process mean that wages rise more rapidly than productivity, then in the longer run this is unsustainable and leads to a general destabilization of capitalist labor markets. In these contexts, then, a strong labor movement can enforce wage-restraint on employers and workers in exchange for greater economic security and a more stable economic setting for productivity-enhancing technical change.</w:t>
      </w:r>
    </w:p>
    <w:p w14:paraId="7C18C440" w14:textId="77777777" w:rsidR="000B7307" w:rsidRDefault="000B7307" w:rsidP="00D861F3"/>
    <w:p w14:paraId="5D2DD604" w14:textId="77777777" w:rsidR="0065668F" w:rsidRDefault="0065668F" w:rsidP="0065668F">
      <w:pPr>
        <w:pStyle w:val="Heading4"/>
      </w:pPr>
      <w:r>
        <w:t>AND we have a prima facie ethical responsibility to resist capitalism—this means before their args</w:t>
      </w:r>
    </w:p>
    <w:p w14:paraId="42784094" w14:textId="77777777" w:rsidR="0065668F" w:rsidRPr="00E70C4E" w:rsidRDefault="0065668F" w:rsidP="0065668F">
      <w:r>
        <w:rPr>
          <w:rStyle w:val="Style13ptBold"/>
        </w:rPr>
        <w:t xml:space="preserve">Zizek and </w:t>
      </w:r>
      <w:r w:rsidRPr="00E70C4E">
        <w:rPr>
          <w:rStyle w:val="Style13ptBold"/>
        </w:rPr>
        <w:t>Daly ‘4</w:t>
      </w:r>
      <w:r>
        <w:t xml:space="preserve"> </w:t>
      </w:r>
      <w:r w:rsidRPr="00E70C4E">
        <w:t>Glyn Daly, senior lecturer in politics in the Faculty of Arts and Social Sciences at University College Northampton, Conversations With Zizek, 2004, pp. 14-16</w:t>
      </w:r>
    </w:p>
    <w:p w14:paraId="1A52418A" w14:textId="77777777" w:rsidR="0065668F" w:rsidRDefault="0065668F" w:rsidP="0065668F">
      <w:pPr>
        <w:pStyle w:val="SmallText"/>
        <w:rPr>
          <w:sz w:val="12"/>
        </w:rPr>
      </w:pPr>
      <w:r w:rsidRPr="0065668F">
        <w:rPr>
          <w:sz w:val="12"/>
        </w:rPr>
        <w:t>For Zizek it is imperative that we cut through this Gord</w:t>
      </w:r>
      <w:r w:rsidRPr="0065668F">
        <w:rPr>
          <w:sz w:val="12"/>
        </w:rPr>
        <w:softHyphen/>
        <w:t xml:space="preserve">ian knot of postmodern protocol and recognize that </w:t>
      </w:r>
      <w:r w:rsidRPr="0065668F">
        <w:rPr>
          <w:rStyle w:val="Emphasis"/>
        </w:rPr>
        <w:t>our ethico-political responsibility is to confront</w:t>
      </w:r>
      <w:r w:rsidRPr="00812879">
        <w:rPr>
          <w:rStyle w:val="StyleUnderline"/>
        </w:rPr>
        <w:t xml:space="preserve"> </w:t>
      </w:r>
      <w:r w:rsidRPr="0065668F">
        <w:rPr>
          <w:sz w:val="12"/>
        </w:rPr>
        <w:t xml:space="preserve">the constitutive violence of today’s global </w:t>
      </w:r>
      <w:r w:rsidRPr="0065668F">
        <w:rPr>
          <w:rStyle w:val="Emphasis"/>
        </w:rPr>
        <w:t>capitalism and</w:t>
      </w:r>
      <w:r w:rsidRPr="00F9709F">
        <w:rPr>
          <w:rStyle w:val="StyleUnderline"/>
        </w:rPr>
        <w:t xml:space="preserve"> </w:t>
      </w:r>
      <w:r w:rsidRPr="0065668F">
        <w:rPr>
          <w:rStyle w:val="Emphasis"/>
        </w:rPr>
        <w:t>its</w:t>
      </w:r>
      <w:r w:rsidRPr="0065668F">
        <w:rPr>
          <w:sz w:val="12"/>
        </w:rPr>
        <w:t xml:space="preserve"> obscene </w:t>
      </w:r>
      <w:r w:rsidRPr="0065668F">
        <w:rPr>
          <w:rStyle w:val="Emphasis"/>
        </w:rPr>
        <w:t>naturalization</w:t>
      </w:r>
      <w:r w:rsidRPr="0065668F">
        <w:rPr>
          <w:sz w:val="12"/>
        </w:rPr>
        <w:t>/</w:t>
      </w:r>
      <w:r w:rsidRPr="00F9709F">
        <w:rPr>
          <w:rStyle w:val="StyleUnderline"/>
        </w:rPr>
        <w:t xml:space="preserve">anonymization </w:t>
      </w:r>
      <w:r w:rsidRPr="0065668F">
        <w:rPr>
          <w:rStyle w:val="Emphasis"/>
        </w:rPr>
        <w:t>of the millions who are subju</w:t>
      </w:r>
      <w:r w:rsidRPr="0065668F">
        <w:rPr>
          <w:rStyle w:val="Emphasis"/>
        </w:rPr>
        <w:softHyphen/>
        <w:t>gated by it throughout the world</w:t>
      </w:r>
      <w:r w:rsidRPr="0065668F">
        <w:rPr>
          <w:sz w:val="12"/>
        </w:rPr>
        <w:t>. Against the standardized positions of postmodern culture — with all its pieties con</w:t>
      </w:r>
      <w:r w:rsidRPr="0065668F">
        <w:rPr>
          <w:sz w:val="12"/>
        </w:rPr>
        <w:softHyphen/>
        <w:t>cerning ‘multiculturalist’ etiquette — Zizek is arguing for a politics that might be called ‘radically incorrect’ in the sense that it breaks with these types of positions and focuses instead on the very organizing principles of today’s social reality: the principles of global liberal capitalism. This requires some care and subtlety. For far too long, Marxism has been bedevilled by an almost fetishistic economism that has tended towards political mor</w:t>
      </w:r>
      <w:r w:rsidRPr="0065668F">
        <w:rPr>
          <w:sz w:val="12"/>
        </w:rPr>
        <w:softHyphen/>
        <w:t>bidity. With the likes of Hilferding and Gramsci, and more recently Laclau and Mouffe, crucial theoretical advances have been made that enable the transcendence of all forms of economism. In this new context, however, Zizek argues that the problem that now presents itself is almost that of the opposite fetish. That is to say, the prohibitive anxieties surrounding the taboo of economism can function as a way of not engaging with economic reality and as a way of im</w:t>
      </w:r>
      <w:r w:rsidRPr="0065668F">
        <w:rPr>
          <w:sz w:val="12"/>
        </w:rPr>
        <w:softHyphen/>
        <w:t>plicitly accepting the latter as a basic horizon of existence. In an ironic Freudian-Lacanian twist, the fear of economism can end up reinforcing a de facto economic necessity in respect of contemporary capitalism (i.e. the initial prohibi</w:t>
      </w:r>
      <w:r w:rsidRPr="0065668F">
        <w:rPr>
          <w:sz w:val="12"/>
        </w:rPr>
        <w:softHyphen/>
        <w:t xml:space="preserve">tion conjures up the very thing it fears). This is not to endorse any kind of retrograde return to economism. Zizek’s point is rather that in rejecting economism </w:t>
      </w:r>
      <w:r w:rsidRPr="0065668F">
        <w:rPr>
          <w:rStyle w:val="Emphasis"/>
        </w:rPr>
        <w:t>we should not lose sight of the systemic power of capital in shaping</w:t>
      </w:r>
      <w:r w:rsidRPr="00812879">
        <w:rPr>
          <w:rStyle w:val="StyleUnderline"/>
        </w:rPr>
        <w:t xml:space="preserve"> </w:t>
      </w:r>
      <w:r w:rsidRPr="0065668F">
        <w:rPr>
          <w:sz w:val="12"/>
        </w:rPr>
        <w:t xml:space="preserve">the lives and destinies of humanity and </w:t>
      </w:r>
      <w:r w:rsidRPr="0065668F">
        <w:rPr>
          <w:rStyle w:val="Emphasis"/>
        </w:rPr>
        <w:t>our</w:t>
      </w:r>
      <w:r w:rsidRPr="00812879">
        <w:rPr>
          <w:rStyle w:val="StyleUnderline"/>
        </w:rPr>
        <w:t xml:space="preserve"> </w:t>
      </w:r>
      <w:r w:rsidRPr="0065668F">
        <w:rPr>
          <w:sz w:val="12"/>
        </w:rPr>
        <w:t xml:space="preserve">very </w:t>
      </w:r>
      <w:r w:rsidRPr="0065668F">
        <w:rPr>
          <w:rStyle w:val="Emphasis"/>
        </w:rPr>
        <w:t>sense of the possible</w:t>
      </w:r>
      <w:r w:rsidRPr="00812879">
        <w:rPr>
          <w:rStyle w:val="StyleUnderline"/>
        </w:rPr>
        <w:t xml:space="preserve">. </w:t>
      </w:r>
      <w:r w:rsidRPr="0065668F">
        <w:rPr>
          <w:sz w:val="12"/>
        </w:rPr>
        <w:t xml:space="preserve">In particular we should not overlook Marx’s central insight that </w:t>
      </w:r>
      <w:r w:rsidRPr="0065668F">
        <w:rPr>
          <w:rStyle w:val="Emphasis"/>
        </w:rPr>
        <w:t>in order to create a uni</w:t>
      </w:r>
      <w:r w:rsidRPr="0065668F">
        <w:rPr>
          <w:rStyle w:val="Emphasis"/>
        </w:rPr>
        <w:softHyphen/>
        <w:t>versal</w:t>
      </w:r>
      <w:r w:rsidRPr="00812879">
        <w:rPr>
          <w:rStyle w:val="StyleUnderline"/>
        </w:rPr>
        <w:t xml:space="preserve"> </w:t>
      </w:r>
      <w:r w:rsidRPr="0065668F">
        <w:rPr>
          <w:sz w:val="12"/>
        </w:rPr>
        <w:t xml:space="preserve">global </w:t>
      </w:r>
      <w:r w:rsidRPr="0065668F">
        <w:rPr>
          <w:rStyle w:val="Emphasis"/>
        </w:rPr>
        <w:t>system</w:t>
      </w:r>
      <w:r w:rsidRPr="00812879">
        <w:rPr>
          <w:rStyle w:val="StyleUnderline"/>
        </w:rPr>
        <w:t xml:space="preserve"> </w:t>
      </w:r>
      <w:r w:rsidRPr="0065668F">
        <w:rPr>
          <w:sz w:val="12"/>
        </w:rPr>
        <w:t xml:space="preserve">the </w:t>
      </w:r>
      <w:r w:rsidRPr="0065668F">
        <w:rPr>
          <w:rStyle w:val="Emphasis"/>
        </w:rPr>
        <w:t>forces of capitalism</w:t>
      </w:r>
      <w:r w:rsidRPr="00812879">
        <w:rPr>
          <w:rStyle w:val="StyleUnderline"/>
        </w:rPr>
        <w:t xml:space="preserve"> </w:t>
      </w:r>
      <w:r w:rsidRPr="0065668F">
        <w:rPr>
          <w:sz w:val="12"/>
        </w:rPr>
        <w:t xml:space="preserve">seek to </w:t>
      </w:r>
      <w:r w:rsidRPr="0065668F">
        <w:rPr>
          <w:rStyle w:val="Emphasis"/>
        </w:rPr>
        <w:t>conceal the politico-discursive violence of its construction</w:t>
      </w:r>
      <w:r w:rsidRPr="00812879">
        <w:rPr>
          <w:rStyle w:val="StyleUnderline"/>
        </w:rPr>
        <w:t xml:space="preserve"> </w:t>
      </w:r>
      <w:r w:rsidRPr="0065668F">
        <w:rPr>
          <w:sz w:val="12"/>
        </w:rPr>
        <w:t xml:space="preserve">through a kind of gentrification of that system. What is persistently denied by neo-liberals such as Rorty (1989) and Fukuyama (1992) is that the gentrification of global liberal </w:t>
      </w:r>
      <w:r w:rsidRPr="0065668F">
        <w:rPr>
          <w:rStyle w:val="Emphasis"/>
        </w:rPr>
        <w:t>capitalism</w:t>
      </w:r>
      <w:r w:rsidRPr="00812879">
        <w:rPr>
          <w:rStyle w:val="StyleUnderline"/>
        </w:rPr>
        <w:t xml:space="preserve"> </w:t>
      </w:r>
      <w:r w:rsidRPr="0065668F">
        <w:rPr>
          <w:sz w:val="12"/>
        </w:rPr>
        <w:t xml:space="preserve">is one whose ‘universalism’ fundamentally reproduces and </w:t>
      </w:r>
      <w:r w:rsidRPr="0065668F">
        <w:rPr>
          <w:rStyle w:val="Emphasis"/>
        </w:rPr>
        <w:t>depends upon a disavowed violence that excludes vast sectors of the world’s population</w:t>
      </w:r>
      <w:r w:rsidRPr="00812879">
        <w:rPr>
          <w:rStyle w:val="StyleUnderline"/>
        </w:rPr>
        <w:t>.</w:t>
      </w:r>
      <w:r w:rsidRPr="0065668F">
        <w:rPr>
          <w:sz w:val="12"/>
        </w:rPr>
        <w:t xml:space="preserve"> In this way, neo-liberal ideology attempts to naturalize capitalism by presenting its out</w:t>
      </w:r>
      <w:r w:rsidRPr="0065668F">
        <w:rPr>
          <w:sz w:val="12"/>
        </w:rPr>
        <w:softHyphen/>
        <w:t>comes of winning and losing as if they were simply a matter of chance and sound judgement in a neutral marketplace. Capitalism does indeed create a space for a certain diver</w:t>
      </w:r>
      <w:r w:rsidRPr="0065668F">
        <w:rPr>
          <w:sz w:val="12"/>
        </w:rPr>
        <w:softHyphen/>
        <w:t xml:space="preserve">sity, at least for the central capitalist regions, but it is neither neutral nor ideal and its price in terms of social exclusion is exorbitant. That is to say, </w:t>
      </w:r>
      <w:r w:rsidRPr="0065668F">
        <w:rPr>
          <w:rStyle w:val="Emphasis"/>
        </w:rPr>
        <w:t>the human cost in terms of</w:t>
      </w:r>
      <w:r w:rsidRPr="00812879">
        <w:rPr>
          <w:rStyle w:val="StyleUnderline"/>
        </w:rPr>
        <w:t xml:space="preserve"> </w:t>
      </w:r>
      <w:r w:rsidRPr="0065668F">
        <w:rPr>
          <w:sz w:val="12"/>
        </w:rPr>
        <w:t xml:space="preserve">inherent </w:t>
      </w:r>
      <w:r w:rsidRPr="0065668F">
        <w:rPr>
          <w:rStyle w:val="Emphasis"/>
        </w:rPr>
        <w:t xml:space="preserve">global poverty and degraded ‘life-chances’ cannot be calculated within </w:t>
      </w:r>
      <w:r w:rsidRPr="0065668F">
        <w:rPr>
          <w:sz w:val="12"/>
        </w:rPr>
        <w:t xml:space="preserve">the </w:t>
      </w:r>
      <w:r w:rsidRPr="0065668F">
        <w:rPr>
          <w:rStyle w:val="Emphasis"/>
        </w:rPr>
        <w:t>existing economic rationale</w:t>
      </w:r>
      <w:r w:rsidRPr="00812879">
        <w:rPr>
          <w:rStyle w:val="StyleUnderline"/>
        </w:rPr>
        <w:t xml:space="preserve"> </w:t>
      </w:r>
      <w:r w:rsidRPr="0065668F">
        <w:rPr>
          <w:sz w:val="12"/>
        </w:rPr>
        <w:t xml:space="preserve">and, in consequence, </w:t>
      </w:r>
      <w:r w:rsidRPr="0065668F">
        <w:rPr>
          <w:rStyle w:val="Emphasis"/>
        </w:rPr>
        <w:t>social exclusion remains mystified and name</w:t>
      </w:r>
      <w:r w:rsidRPr="0065668F">
        <w:rPr>
          <w:rStyle w:val="Emphasis"/>
        </w:rPr>
        <w:softHyphen/>
        <w:t>less</w:t>
      </w:r>
      <w:r w:rsidRPr="0065668F">
        <w:rPr>
          <w:sz w:val="12"/>
        </w:rPr>
        <w:t xml:space="preserve"> (viz, the patronizing reference to the ‘developing world’. And Zizek’s point is that this mystification is mag</w:t>
      </w:r>
      <w:r w:rsidRPr="0065668F">
        <w:rPr>
          <w:sz w:val="12"/>
        </w:rPr>
        <w:softHyphen/>
        <w:t>nified through capitalism’s profound capacity to ingest its own excesses and negativity: to redirect (or misdirect) social antagonisms and to absorb them within a culture of differ</w:t>
      </w:r>
      <w:r w:rsidRPr="0065668F">
        <w:rPr>
          <w:sz w:val="12"/>
        </w:rPr>
        <w:softHyphen/>
        <w:t>ential affirmation. Instead of Bolshevism, the tendency today is towards a kind of political boutiquism that is readily sus</w:t>
      </w:r>
      <w:r w:rsidRPr="0065668F">
        <w:rPr>
          <w:sz w:val="12"/>
        </w:rPr>
        <w:softHyphen/>
        <w:t>tained by postmodern forms of consumerism and lifestyle. Against this Zizek argues for a new universalism whose primary ethical directive is to confront the fact that our forms of social existence are founded on exclusion on a global scale. While it is perfectly true that universalism can never become Universal (it will always require a hegemonic-par</w:t>
      </w:r>
      <w:r w:rsidRPr="0065668F">
        <w:rPr>
          <w:sz w:val="12"/>
        </w:rPr>
        <w:softHyphen/>
        <w:t>ticular embodiment in order to have any meaning), what is novel about Zizek’s universalism is that it would not attempt to conceal this fact or to reduce the status of the abject Other to that of a ‘glitch’ in an otherwise sound matrix.</w:t>
      </w:r>
    </w:p>
    <w:p w14:paraId="60A90174" w14:textId="77777777" w:rsidR="0065668F" w:rsidRPr="0065668F" w:rsidRDefault="0065668F" w:rsidP="0065668F">
      <w:pPr>
        <w:pStyle w:val="NoSpacing"/>
      </w:pPr>
    </w:p>
    <w:p w14:paraId="4EA9B36E" w14:textId="77777777" w:rsidR="0065668F" w:rsidRPr="004B502B" w:rsidRDefault="0065668F" w:rsidP="0065668F">
      <w:pPr>
        <w:pStyle w:val="Heading4"/>
      </w:pPr>
      <w:r>
        <w:t xml:space="preserve">AND </w:t>
      </w:r>
      <w:r>
        <w:rPr>
          <w:rStyle w:val="Style13ptBold"/>
          <w:b/>
        </w:rPr>
        <w:t>Cap controls the internal link to long-</w:t>
      </w:r>
      <w:r w:rsidRPr="004B502B">
        <w:rPr>
          <w:rStyle w:val="Style13ptBold"/>
          <w:b/>
        </w:rPr>
        <w:t>run</w:t>
      </w:r>
      <w:r>
        <w:rPr>
          <w:rStyle w:val="Style13ptBold"/>
          <w:b/>
        </w:rPr>
        <w:t xml:space="preserve"> poverty</w:t>
      </w:r>
      <w:r w:rsidRPr="004B502B">
        <w:rPr>
          <w:rStyle w:val="Style13ptBold"/>
          <w:b/>
        </w:rPr>
        <w:t xml:space="preserve"> Scott 01</w:t>
      </w:r>
    </w:p>
    <w:p w14:paraId="5F555934" w14:textId="77777777" w:rsidR="0065668F" w:rsidRPr="00D836AA" w:rsidRDefault="007E0C99" w:rsidP="0065668F">
      <w:hyperlink r:id="rId16" w:tgtFrame="_blank" w:history="1">
        <w:r w:rsidR="0065668F" w:rsidRPr="00D836AA">
          <w:rPr>
            <w:rStyle w:val="Hyperlink"/>
          </w:rPr>
          <w:t>http://www.epi.org/publication/briefingpapers_sept01inequality/</w:t>
        </w:r>
      </w:hyperlink>
      <w:r w:rsidR="0065668F">
        <w:t xml:space="preserve"> </w:t>
      </w:r>
      <w:hyperlink r:id="rId17" w:history="1">
        <w:r w:rsidR="0065668F" w:rsidRPr="00D836AA">
          <w:rPr>
            <w:rStyle w:val="Hyperlink"/>
          </w:rPr>
          <w:t>Report</w:t>
        </w:r>
      </w:hyperlink>
      <w:r w:rsidR="0065668F" w:rsidRPr="00D836AA">
        <w:t xml:space="preserve"> | </w:t>
      </w:r>
      <w:hyperlink r:id="rId18" w:history="1">
        <w:r w:rsidR="0065668F" w:rsidRPr="00D836AA">
          <w:rPr>
            <w:rStyle w:val="Hyperlink"/>
          </w:rPr>
          <w:t>Trade and Globalization</w:t>
        </w:r>
      </w:hyperlink>
      <w:r w:rsidR="0065668F">
        <w:t xml:space="preserve"> </w:t>
      </w:r>
      <w:r w:rsidR="0065668F" w:rsidRPr="00D836AA">
        <w:t>The unremarkable record of liberalized</w:t>
      </w:r>
      <w:r w:rsidR="0065668F">
        <w:t xml:space="preserve"> </w:t>
      </w:r>
      <w:r w:rsidR="0065668F" w:rsidRPr="00D836AA">
        <w:t>tradeAfter 20 years of global economic deregulation, poverty and inequality are as pervasive as</w:t>
      </w:r>
      <w:r w:rsidR="0065668F">
        <w:t xml:space="preserve"> </w:t>
      </w:r>
      <w:r w:rsidR="0065668F" w:rsidRPr="00D836AA">
        <w:t>ever</w:t>
      </w:r>
      <w:r w:rsidR="0065668F">
        <w:t xml:space="preserve"> </w:t>
      </w:r>
      <w:r w:rsidR="0065668F" w:rsidRPr="00D836AA">
        <w:t xml:space="preserve">By </w:t>
      </w:r>
      <w:hyperlink r:id="rId19" w:history="1">
        <w:r w:rsidR="0065668F" w:rsidRPr="00D836AA">
          <w:rPr>
            <w:rStyle w:val="Hyperlink"/>
          </w:rPr>
          <w:t>Robert E. Scott</w:t>
        </w:r>
      </w:hyperlink>
      <w:r w:rsidR="0065668F" w:rsidRPr="00D836AA">
        <w:t xml:space="preserve">, </w:t>
      </w:r>
      <w:hyperlink r:id="rId20" w:history="1">
        <w:r w:rsidR="0065668F" w:rsidRPr="00D836AA">
          <w:rPr>
            <w:rStyle w:val="Hyperlink"/>
          </w:rPr>
          <w:t>Christian E. Weller</w:t>
        </w:r>
      </w:hyperlink>
      <w:r w:rsidR="0065668F" w:rsidRPr="00D836AA">
        <w:t xml:space="preserve">, and </w:t>
      </w:r>
      <w:hyperlink r:id="rId21" w:history="1">
        <w:r w:rsidR="0065668F" w:rsidRPr="00D836AA">
          <w:rPr>
            <w:rStyle w:val="Hyperlink"/>
          </w:rPr>
          <w:t>Adam S. Hersh</w:t>
        </w:r>
      </w:hyperlink>
      <w:r w:rsidR="0065668F" w:rsidRPr="00D836AA">
        <w:t xml:space="preserve"> | October 1, 2001</w:t>
      </w:r>
      <w:r w:rsidR="0065668F">
        <w:t xml:space="preserve"> </w:t>
      </w:r>
    </w:p>
    <w:p w14:paraId="684BFC5A" w14:textId="77777777" w:rsidR="0065668F" w:rsidRPr="00D836AA" w:rsidRDefault="0065668F" w:rsidP="0065668F">
      <w:pPr>
        <w:rPr>
          <w:sz w:val="14"/>
        </w:rPr>
      </w:pPr>
      <w:r w:rsidRPr="00D836AA">
        <w:rPr>
          <w:rStyle w:val="5yl5"/>
          <w:sz w:val="14"/>
        </w:rPr>
        <w:t xml:space="preserve">While many social, political, and economic factors contribute to poverty, </w:t>
      </w:r>
      <w:r w:rsidRPr="00D836AA">
        <w:rPr>
          <w:rStyle w:val="Emphasis"/>
        </w:rPr>
        <w:t>the evidence shows that unregulated capital</w:t>
      </w:r>
      <w:r w:rsidRPr="00D836AA">
        <w:rPr>
          <w:rStyle w:val="5yl5"/>
          <w:sz w:val="14"/>
        </w:rPr>
        <w:t xml:space="preserve"> and trade flows </w:t>
      </w:r>
      <w:r w:rsidRPr="00D836AA">
        <w:rPr>
          <w:rStyle w:val="Emphasis"/>
        </w:rPr>
        <w:t xml:space="preserve">contribute to rising inequality and impede progress in poverty reduction. </w:t>
      </w:r>
      <w:r w:rsidRPr="00D836AA">
        <w:rPr>
          <w:rStyle w:val="5yl5"/>
          <w:sz w:val="14"/>
        </w:rPr>
        <w:t xml:space="preserve">Trade liberalization leads to more import competition and to a growing use of the threat to move production to lower-wage locales, thereby depressing wages. </w:t>
      </w:r>
      <w:r w:rsidRPr="00D836AA">
        <w:rPr>
          <w:rStyle w:val="Emphasis"/>
        </w:rPr>
        <w:t xml:space="preserve">Deregulated </w:t>
      </w:r>
      <w:r w:rsidRPr="00D836AA">
        <w:rPr>
          <w:rStyle w:val="5yl5"/>
          <w:sz w:val="14"/>
        </w:rPr>
        <w:t xml:space="preserve">international </w:t>
      </w:r>
      <w:r w:rsidRPr="00D836AA">
        <w:rPr>
          <w:rStyle w:val="Emphasis"/>
        </w:rPr>
        <w:t>capital flows have led to rapid increases in short-term capital flows and more frequent economic crises, while simultaneously limiting the ability of governments to cope with crises. Economic upheavals disproportionately harm the poor, and thus contribute to the lack of success in poverty reduction and to rising income inequality</w:t>
      </w:r>
    </w:p>
    <w:p w14:paraId="461CE814" w14:textId="77777777" w:rsidR="0065668F" w:rsidRPr="00D861F3" w:rsidRDefault="0065668F" w:rsidP="00D861F3"/>
    <w:p w14:paraId="5E0029DF" w14:textId="77777777" w:rsidR="00275425" w:rsidRDefault="00535A0F" w:rsidP="00275425">
      <w:pPr>
        <w:pStyle w:val="Heading3"/>
      </w:pPr>
      <w:r>
        <w:t>Freedom</w:t>
      </w:r>
    </w:p>
    <w:p w14:paraId="47532B59" w14:textId="77777777" w:rsidR="00275425" w:rsidRPr="00DC257D" w:rsidRDefault="00275425" w:rsidP="00DC257D">
      <w:pPr>
        <w:pStyle w:val="Heading4"/>
        <w:rPr>
          <w:rStyle w:val="Style13ptBold"/>
        </w:rPr>
      </w:pPr>
      <w:r>
        <w:t>Societal requirements to cause people to work is a form of coercions</w:t>
      </w:r>
      <w:r w:rsidR="00DC257D">
        <w:t xml:space="preserve">—only the CP can solve. </w:t>
      </w:r>
      <w:r w:rsidR="00DC257D" w:rsidRPr="00DC257D">
        <w:rPr>
          <w:rStyle w:val="Style13ptBold"/>
        </w:rPr>
        <w:t xml:space="preserve">Danaher </w:t>
      </w:r>
      <w:r w:rsidR="00DC257D">
        <w:rPr>
          <w:rStyle w:val="Style13ptBold"/>
        </w:rPr>
        <w:t xml:space="preserve">15 </w:t>
      </w:r>
      <w:r w:rsidR="00DC257D" w:rsidRPr="00DC257D">
        <w:rPr>
          <w:rStyle w:val="Style13ptBold"/>
        </w:rPr>
        <w:t>explicates Maskivker</w:t>
      </w:r>
    </w:p>
    <w:p w14:paraId="5CB2DF47" w14:textId="77777777" w:rsidR="00275425" w:rsidRDefault="00275425" w:rsidP="00275425">
      <w:pPr>
        <w:rPr>
          <w:sz w:val="12"/>
        </w:rPr>
      </w:pPr>
      <w:r w:rsidRPr="00DC257D">
        <w:rPr>
          <w:sz w:val="12"/>
        </w:rPr>
        <w:t xml:space="preserve">Condition (a) is all about the need for an ability to choose how to use our time. Maskivker defends this requirement by starting out with a Lockean conception of freedom, one that is often beloved by libertarians. The Lockean conception holds that </w:t>
      </w:r>
      <w:r w:rsidRPr="00275425">
        <w:rPr>
          <w:rStyle w:val="Emphasis"/>
        </w:rPr>
        <w:t>individuals are free in the sense that they have self-ownership</w:t>
      </w:r>
      <w:r w:rsidRPr="00DC257D">
        <w:rPr>
          <w:sz w:val="12"/>
        </w:rPr>
        <w:t xml:space="preserve">. That is to say: they have ownership rights over their own bodies, and the fruits of their labour. This fundamental right of self-ownership in turn implies a bundle of other rights (e.g. the right to transfer the fruits of one’s labour to another). </w:t>
      </w:r>
      <w:r w:rsidRPr="00275425">
        <w:rPr>
          <w:rStyle w:val="Emphasis"/>
        </w:rPr>
        <w:t>Any system of political authority must respect this fundamental right and its necessary implications. The problem</w:t>
      </w:r>
      <w:r w:rsidRPr="00DC257D">
        <w:rPr>
          <w:sz w:val="12"/>
        </w:rPr>
        <w:t xml:space="preserve"> for Maskivker </w:t>
      </w:r>
      <w:r w:rsidRPr="00275425">
        <w:rPr>
          <w:rStyle w:val="Emphasis"/>
        </w:rPr>
        <w:t>is that many</w:t>
      </w:r>
      <w:r w:rsidRPr="00DC257D">
        <w:rPr>
          <w:sz w:val="12"/>
        </w:rPr>
        <w:t xml:space="preserve"> fans of self-ownership </w:t>
      </w:r>
      <w:r w:rsidRPr="00275425">
        <w:rPr>
          <w:rStyle w:val="Emphasis"/>
        </w:rPr>
        <w:t>limit themselves to a formal, rather than an effective, conception of that right</w:t>
      </w:r>
      <w:r w:rsidRPr="00DC257D">
        <w:rPr>
          <w:sz w:val="12"/>
        </w:rPr>
        <w:t xml:space="preserve">. In other words, they simply hold, in the abstract, that individuals have this right of self-ownership and that they should not be interfered with when exercising it. </w:t>
      </w:r>
      <w:r w:rsidRPr="00275425">
        <w:rPr>
          <w:rStyle w:val="Emphasis"/>
        </w:rPr>
        <w:t xml:space="preserve">They don’t think seriously about what it would take to ensure that everybody was really able to effectively enjoy this right. If they did this, they would realise that there are a number of social and evolutionary imbalances </w:t>
      </w:r>
      <w:r w:rsidRPr="00DC257D">
        <w:rPr>
          <w:sz w:val="12"/>
        </w:rPr>
        <w:t xml:space="preserve">and injustices in the ability of individuals </w:t>
      </w:r>
      <w:r w:rsidRPr="00275425">
        <w:rPr>
          <w:rStyle w:val="Emphasis"/>
        </w:rPr>
        <w:t>to exercise self-ownership</w:t>
      </w:r>
      <w:r w:rsidRPr="00DC257D">
        <w:rPr>
          <w:sz w:val="12"/>
        </w:rPr>
        <w:t xml:space="preserve">. They would realise that, in order to effectively enjoy the right, individuals will also need access to resources. Now, to be fair, some writers do recognise this. And they highlight the need for things like adequate education and healthcare in order for the right to self-ownership to be effective. Maskivker agrees with their approach. The originality of her contribution comes in its insistence on the importance of time as an essential resource for self-ownership. </w:t>
      </w:r>
      <w:r w:rsidRPr="00275425">
        <w:rPr>
          <w:rStyle w:val="Emphasis"/>
        </w:rPr>
        <w:t>Time is</w:t>
      </w:r>
      <w:r w:rsidRPr="00DC257D">
        <w:rPr>
          <w:sz w:val="12"/>
        </w:rPr>
        <w:t xml:space="preserve">, in many ways, </w:t>
      </w:r>
      <w:r w:rsidRPr="00275425">
        <w:rPr>
          <w:rStyle w:val="Emphasis"/>
        </w:rPr>
        <w:t>the ultimate resource</w:t>
      </w:r>
      <w:r w:rsidRPr="00DC257D">
        <w:rPr>
          <w:sz w:val="12"/>
        </w:rPr>
        <w:t xml:space="preserve">. </w:t>
      </w:r>
      <w:r w:rsidRPr="00275425">
        <w:rPr>
          <w:rStyle w:val="Emphasis"/>
        </w:rPr>
        <w:t>Time is necessary for everything we do</w:t>
      </w:r>
      <w:r w:rsidRPr="00DC257D">
        <w:rPr>
          <w:sz w:val="12"/>
        </w:rPr>
        <w:t xml:space="preserve">. Everything takes time. Other skills and abilities that we may have, only really have value when we have the time to exercise them. Furthermore, time is a peculiarly non-manipulable resource. </w:t>
      </w:r>
      <w:r w:rsidRPr="00275425">
        <w:rPr>
          <w:rStyle w:val="Emphasis"/>
        </w:rPr>
        <w:t>There is a limited amount of time in which we get to act out our lives</w:t>
      </w:r>
      <w:r w:rsidRPr="00DC257D">
        <w:rPr>
          <w:sz w:val="12"/>
        </w:rPr>
        <w:t xml:space="preserve">. This makes it all the more important for people to have access to time. You can probably see where this is going. </w:t>
      </w:r>
      <w:r w:rsidRPr="00275425">
        <w:rPr>
          <w:rStyle w:val="Emphasis"/>
        </w:rPr>
        <w:t>The problem with work is that it robs us of time</w:t>
      </w:r>
      <w:r w:rsidRPr="00DC257D">
        <w:rPr>
          <w:sz w:val="12"/>
        </w:rPr>
        <w:t xml:space="preserve">. We need jobs in order to live, and they take up most of our time. Some people argue that the modern realities of work are particularly insidious in this regard. Jonathan Crary, in his slightly dystopian and alarmist work, </w:t>
      </w:r>
      <w:hyperlink r:id="rId22" w:history="1">
        <w:r w:rsidRPr="00DC257D">
          <w:rPr>
            <w:rStyle w:val="Hyperlink"/>
            <w:sz w:val="12"/>
          </w:rPr>
          <w:t>24/7: Late Capitalism and the Ends of Sleep</w:t>
        </w:r>
      </w:hyperlink>
      <w:r w:rsidRPr="00DC257D">
        <w:rPr>
          <w:sz w:val="12"/>
        </w:rPr>
        <w:t xml:space="preserve">, notes how work has colonised our every waking hour and how it threatens to colonise our sleep too. </w:t>
      </w:r>
      <w:r w:rsidRPr="00275425">
        <w:rPr>
          <w:rStyle w:val="Emphasis"/>
        </w:rPr>
        <w:t>We are encouraged to make our time more productive, but also to be available to our workplaces at more times of the day</w:t>
      </w:r>
      <w:r w:rsidRPr="00DC257D">
        <w:rPr>
          <w:sz w:val="12"/>
        </w:rPr>
        <w:t xml:space="preserve">, through email or social media. Indeed, the slow death of the regular 9-to-5 workday has, if anything, encouraged work to monopolise more of time. We have flexible working hours and our work may be more outcome-driven, but the marketplaces are open 24/7 and they demand more outcomes from us. The result is an infiltration of work into every hour of the day. </w:t>
      </w:r>
      <w:r w:rsidRPr="00275425">
        <w:rPr>
          <w:rStyle w:val="Emphasis"/>
        </w:rPr>
        <w:t>Some</w:t>
      </w:r>
      <w:r w:rsidRPr="00DC257D">
        <w:rPr>
          <w:sz w:val="12"/>
        </w:rPr>
        <w:t xml:space="preserve"> people may not resent this. They </w:t>
      </w:r>
      <w:r w:rsidRPr="00275425">
        <w:rPr>
          <w:rStyle w:val="Emphasis"/>
        </w:rPr>
        <w:t>may feel</w:t>
      </w:r>
      <w:r w:rsidRPr="00DC257D">
        <w:rPr>
          <w:sz w:val="12"/>
        </w:rPr>
        <w:t xml:space="preserve"> that they are living the kind of life they wish to live, that </w:t>
      </w:r>
      <w:r w:rsidRPr="00275425">
        <w:rPr>
          <w:rStyle w:val="Emphasis"/>
        </w:rPr>
        <w:t>their work is enjoyable</w:t>
      </w:r>
      <w:r w:rsidRPr="00DC257D">
        <w:rPr>
          <w:sz w:val="12"/>
        </w:rPr>
        <w:t xml:space="preserve">, and that it gives them a sense of purpose. </w:t>
      </w:r>
      <w:r w:rsidRPr="00275425">
        <w:rPr>
          <w:rStyle w:val="Emphasis"/>
        </w:rPr>
        <w:t>But others</w:t>
      </w:r>
      <w:r w:rsidRPr="00DC257D">
        <w:rPr>
          <w:sz w:val="12"/>
        </w:rPr>
        <w:t xml:space="preserve"> will feel differently. They will </w:t>
      </w:r>
      <w:r w:rsidRPr="00275425">
        <w:rPr>
          <w:rStyle w:val="Emphasis"/>
        </w:rPr>
        <w:t>feel</w:t>
      </w:r>
      <w:r w:rsidRPr="00DC257D">
        <w:rPr>
          <w:sz w:val="12"/>
        </w:rPr>
        <w:t xml:space="preserve"> that </w:t>
      </w:r>
      <w:r w:rsidRPr="00275425">
        <w:rPr>
          <w:rStyle w:val="Emphasis"/>
        </w:rPr>
        <w:t>work takes away valuable opportunities to truly express themselves as they wish</w:t>
      </w:r>
      <w:r w:rsidRPr="00DC257D">
        <w:rPr>
          <w:sz w:val="12"/>
        </w:rPr>
        <w:t xml:space="preserve">. In sum, access to time and the time-limiting nature of work, is one thing to think about when designing a scheme of distributive justice. </w:t>
      </w:r>
      <w:r w:rsidRPr="00275425">
        <w:rPr>
          <w:rStyle w:val="Emphasis"/>
        </w:rPr>
        <w:t>An ability to opt out of work</w:t>
      </w:r>
      <w:r w:rsidRPr="00DC257D">
        <w:rPr>
          <w:sz w:val="12"/>
        </w:rPr>
        <w:t xml:space="preserve">, or to have much less of it in one’s lives </w:t>
      </w:r>
      <w:r w:rsidRPr="00275425">
        <w:rPr>
          <w:rStyle w:val="Emphasis"/>
        </w:rPr>
        <w:t>may be necessary if we are to have a just society.</w:t>
      </w:r>
      <w:r>
        <w:rPr>
          <w:rStyle w:val="Emphasis"/>
        </w:rPr>
        <w:t xml:space="preserve"> </w:t>
      </w:r>
      <w:r w:rsidRPr="00DC257D">
        <w:rPr>
          <w:sz w:val="12"/>
        </w:rPr>
        <w:t xml:space="preserve">3. Freedom and Authorship of One’s LifeThere is a related argument to made here about the ability to choose one’s time. It can be connected to Maskivker’s account of effective self-ownership, but it can also be separated from it. That’s what condition (b) is about. It appeals to a distinctive notion of freedom as being the ability to exercise true authorship over one’s life. This is a slightly more metaphysical ideal of freedom, one that joins up with the debate about free will and responsibility. To understand the idea, we need to think more about the individual who truly enjoys their work. As I suggested at the end of the previous section, you could argue that there is nothing unjust about the current realities of work for such an individual. Granting them more free time, won’t really help them to exercise more effective self-ownership. They are getting what they want from life. Take me for example. I have already said that I enjoy my work, and I have been able to (I think) select a career that best suits my talents and abilities. I’m pretty sure I’m employing the scarce resource of time in a way that allows me to maximise my potential. I’m pretty sure there is nothing fundamentally unjust or freedom-undermining about my predicament. Nevertheless, Maskivker wants to argue that there is something fundamentally unjust about my predicament. My freedom is not being respected in the way that it should. Despite all my claims about how much I enjoy my work, the reality is that I have to work. I have no real say in the matter. She uses an analogy between starving and fasting to make her point. When a person is starving or fasting, the physical results are often the same: their bodies are being deprived of essential nutrients. But </w:t>
      </w:r>
      <w:r w:rsidRPr="00DC257D">
        <w:rPr>
          <w:rStyle w:val="Emphasis"/>
        </w:rPr>
        <w:t xml:space="preserve">there is something morally distinct about </w:t>
      </w:r>
      <w:r w:rsidR="00DC257D" w:rsidRPr="00DC257D">
        <w:rPr>
          <w:rStyle w:val="Emphasis"/>
        </w:rPr>
        <w:t xml:space="preserve">[fasting and starving] </w:t>
      </w:r>
      <w:r w:rsidRPr="00DC257D">
        <w:rPr>
          <w:sz w:val="12"/>
        </w:rPr>
        <w:t xml:space="preserve">the two cases. </w:t>
      </w:r>
      <w:r w:rsidRPr="00DC257D">
        <w:rPr>
          <w:rStyle w:val="Emphasis"/>
        </w:rPr>
        <w:t>The person who fasts has control over what is happening to their body. The person who is starving does not.</w:t>
      </w:r>
      <w:r w:rsidRPr="00DC257D">
        <w:rPr>
          <w:sz w:val="12"/>
        </w:rPr>
        <w:t xml:space="preserve"> The person who chooses to fast has authorship over their lives; the person who is starving is having their story written by someone else. </w:t>
      </w:r>
      <w:r w:rsidRPr="00DC257D">
        <w:rPr>
          <w:rStyle w:val="Emphasis"/>
        </w:rPr>
        <w:t>When it comes to our work, there is a sense in which we are all starving not fasting. We may enjoy it</w:t>
      </w:r>
      <w:r w:rsidRPr="00DC257D">
        <w:rPr>
          <w:sz w:val="12"/>
        </w:rPr>
        <w:t xml:space="preserve">, embrace it and endorse it, </w:t>
      </w:r>
      <w:r w:rsidRPr="00DC257D">
        <w:rPr>
          <w:rStyle w:val="Emphasis"/>
        </w:rPr>
        <w:t>but at the end of the day we have to do it.</w:t>
      </w:r>
      <w:r w:rsidRPr="00DC257D">
        <w:rPr>
          <w:sz w:val="12"/>
        </w:rPr>
        <w:t xml:space="preserve"> That’s true </w:t>
      </w:r>
      <w:r w:rsidRPr="00DC257D">
        <w:rPr>
          <w:rStyle w:val="Emphasis"/>
        </w:rPr>
        <w:t>even in societies with generous welfare provisions, as most of those welfare provisions are conditional upon us either looking for work</w:t>
      </w:r>
      <w:r w:rsidRPr="00DC257D">
        <w:rPr>
          <w:sz w:val="12"/>
        </w:rPr>
        <w:t xml:space="preserve"> (and proving that we are doing so), </w:t>
      </w:r>
      <w:r w:rsidRPr="00DC257D">
        <w:rPr>
          <w:rStyle w:val="Emphasis"/>
        </w:rPr>
        <w:t>or</w:t>
      </w:r>
      <w:r w:rsidRPr="00DC257D">
        <w:rPr>
          <w:sz w:val="12"/>
        </w:rPr>
        <w:t xml:space="preserve"> being in some state of unavoidable </w:t>
      </w:r>
      <w:r w:rsidRPr="00DC257D">
        <w:rPr>
          <w:rStyle w:val="Emphasis"/>
        </w:rPr>
        <w:t>disability</w:t>
      </w:r>
      <w:r w:rsidRPr="00DC257D">
        <w:rPr>
          <w:sz w:val="12"/>
        </w:rPr>
        <w:t xml:space="preserve"> or deprivation. We are not provided us with an “easy out”, or with the freedom we need to become the true authors of our lives. (Maskivker notes that </w:t>
      </w:r>
      <w:r w:rsidRPr="00DC257D">
        <w:rPr>
          <w:rStyle w:val="Emphasis"/>
        </w:rPr>
        <w:t>the introduction of a universal basic income could be a game-changer</w:t>
      </w:r>
      <w:r w:rsidRPr="00DC257D">
        <w:rPr>
          <w:sz w:val="12"/>
        </w:rPr>
        <w:t xml:space="preserve"> in this regard).</w:t>
      </w:r>
    </w:p>
    <w:p w14:paraId="552CA0DA" w14:textId="77777777" w:rsidR="00DC257D" w:rsidRPr="00DC257D" w:rsidRDefault="00DC257D" w:rsidP="00275425">
      <w:pPr>
        <w:rPr>
          <w:sz w:val="12"/>
        </w:rPr>
      </w:pPr>
    </w:p>
    <w:p w14:paraId="2C23A0EA" w14:textId="77777777" w:rsidR="00DC257D" w:rsidRDefault="00DC257D" w:rsidP="00DC257D">
      <w:pPr>
        <w:pStyle w:val="Heading4"/>
      </w:pPr>
      <w:r>
        <w:t>AND specifically the living wage is coercive—it demands full-time labor just to ensure a decent livelihood. Danaher 2</w:t>
      </w:r>
    </w:p>
    <w:p w14:paraId="6DE1030D" w14:textId="77777777" w:rsidR="00DC257D" w:rsidRPr="00DC257D" w:rsidRDefault="00DC257D" w:rsidP="00DC257D"/>
    <w:p w14:paraId="6C3F05F4" w14:textId="77777777" w:rsidR="00DC257D" w:rsidRPr="00DC257D" w:rsidRDefault="00DC257D" w:rsidP="00DC257D">
      <w:pPr>
        <w:spacing w:after="100" w:line="240" w:lineRule="auto"/>
        <w:rPr>
          <w:rFonts w:eastAsia="Times New Roman"/>
          <w:szCs w:val="24"/>
        </w:rPr>
      </w:pPr>
      <w:r w:rsidRPr="00DC257D">
        <w:rPr>
          <w:rFonts w:eastAsia="Times New Roman"/>
          <w:sz w:val="16"/>
          <w:szCs w:val="24"/>
        </w:rPr>
        <w:t xml:space="preserve">How does this apply to Maskivker’s anti-work argument? Very simply. She claims that </w:t>
      </w:r>
      <w:r w:rsidRPr="00DC257D">
        <w:rPr>
          <w:rStyle w:val="Emphasis"/>
        </w:rPr>
        <w:t>work</w:t>
      </w:r>
      <w:r w:rsidRPr="00DC257D">
        <w:rPr>
          <w:rFonts w:eastAsia="Times New Roman"/>
          <w:sz w:val="16"/>
          <w:szCs w:val="24"/>
        </w:rPr>
        <w:t xml:space="preserve">, in the modern world, </w:t>
      </w:r>
      <w:r w:rsidRPr="00DC257D">
        <w:rPr>
          <w:rStyle w:val="Emphasis"/>
        </w:rPr>
        <w:t>involves an exploitative bargain. There is no particular agent behind this exploitation. Rather, it is the broader society, with its embrace of the work ethic and its commitment to the necessity of work</w:t>
      </w:r>
      <w:r w:rsidRPr="00DC257D">
        <w:rPr>
          <w:rFonts w:eastAsia="Times New Roman"/>
          <w:sz w:val="16"/>
          <w:szCs w:val="24"/>
        </w:rPr>
        <w:t>,</w:t>
      </w:r>
      <w:r>
        <w:rPr>
          <w:rFonts w:eastAsia="Times New Roman"/>
          <w:sz w:val="16"/>
          <w:szCs w:val="24"/>
        </w:rPr>
        <w:t xml:space="preserve"> </w:t>
      </w:r>
      <w:r w:rsidRPr="00DC257D">
        <w:rPr>
          <w:rFonts w:eastAsia="Times New Roman"/>
          <w:sz w:val="16"/>
          <w:szCs w:val="24"/>
        </w:rPr>
        <w:t>that renders the decision to work exploitative: “</w:t>
      </w:r>
      <w:r w:rsidRPr="00DC257D">
        <w:rPr>
          <w:rStyle w:val="Emphasis"/>
        </w:rPr>
        <w:t>Demanding fulltime work in exchange for a decent livelihood is comparable to demanding an exorbitant price for a bottle of water in the absence of competition</w:t>
      </w:r>
      <w:r w:rsidRPr="00DC257D">
        <w:rPr>
          <w:rFonts w:eastAsia="Times New Roman"/>
          <w:iCs/>
          <w:sz w:val="16"/>
          <w:szCs w:val="24"/>
        </w:rPr>
        <w:t xml:space="preserve">. </w:t>
      </w:r>
      <w:r w:rsidRPr="00DC257D">
        <w:rPr>
          <w:rStyle w:val="Emphasis"/>
        </w:rPr>
        <w:t>It leaves the individual vulnerable to the powerful</w:t>
      </w:r>
      <w:r w:rsidRPr="00DC257D">
        <w:rPr>
          <w:rFonts w:eastAsia="Times New Roman"/>
          <w:iCs/>
          <w:sz w:val="16"/>
          <w:szCs w:val="24"/>
        </w:rPr>
        <w:t xml:space="preserve"> party (society) </w:t>
      </w:r>
      <w:r w:rsidRPr="00DC257D">
        <w:rPr>
          <w:rStyle w:val="Emphasis"/>
        </w:rPr>
        <w:t>in the face of the great loss to be suffered if the “offer” as stipulated is not taken</w:t>
      </w:r>
      <w:r w:rsidRPr="00DC257D">
        <w:rPr>
          <w:rFonts w:eastAsia="Times New Roman"/>
          <w:iCs/>
          <w:sz w:val="16"/>
          <w:szCs w:val="24"/>
        </w:rPr>
        <w:t xml:space="preserve"> (if one opts not to work while not independently wealthy)</w:t>
      </w:r>
      <w:r w:rsidRPr="00DC257D">
        <w:rPr>
          <w:rFonts w:eastAsia="Times New Roman"/>
          <w:sz w:val="16"/>
          <w:szCs w:val="24"/>
        </w:rPr>
        <w:t>”</w:t>
      </w:r>
    </w:p>
    <w:p w14:paraId="48D441C6" w14:textId="77777777" w:rsidR="00DC257D" w:rsidRPr="00DC257D" w:rsidRDefault="00DC257D" w:rsidP="00DC257D"/>
    <w:p w14:paraId="11EC2492" w14:textId="77777777" w:rsidR="00535A0F" w:rsidRDefault="00A93420" w:rsidP="00A93420">
      <w:pPr>
        <w:pStyle w:val="Heading3"/>
      </w:pPr>
      <w:r>
        <w:t>Crime</w:t>
      </w:r>
    </w:p>
    <w:p w14:paraId="2B43AE23" w14:textId="77777777" w:rsidR="00A93420" w:rsidRDefault="00A93420" w:rsidP="00A93420">
      <w:pPr>
        <w:pStyle w:val="Heading4"/>
        <w:rPr>
          <w:rStyle w:val="Style13ptBold"/>
          <w:b/>
          <w:sz w:val="24"/>
        </w:rPr>
      </w:pPr>
      <w:r w:rsidRPr="00CF41B1">
        <w:rPr>
          <w:rStyle w:val="Style13ptBold"/>
          <w:b/>
          <w:sz w:val="24"/>
        </w:rPr>
        <w:t>Minimum wage increases are empirically shown to increase crime in 14-30 year olds by 1.9 %. Beuchamp 12</w:t>
      </w:r>
      <w:r w:rsidRPr="00CF41B1">
        <w:rPr>
          <w:rStyle w:val="FootnoteReference"/>
        </w:rPr>
        <w:footnoteReference w:id="4"/>
      </w:r>
      <w:r w:rsidRPr="00CF41B1">
        <w:rPr>
          <w:rStyle w:val="Style13ptBold"/>
          <w:b/>
          <w:sz w:val="24"/>
        </w:rPr>
        <w:t>. Bracketed for grammar</w:t>
      </w:r>
    </w:p>
    <w:p w14:paraId="5E7C37ED" w14:textId="77777777" w:rsidR="00A93420" w:rsidRPr="00CF41B1" w:rsidRDefault="00A93420" w:rsidP="00A93420">
      <w:pPr>
        <w:rPr>
          <w:rStyle w:val="Style13ptBold"/>
          <w:b w:val="0"/>
          <w:sz w:val="24"/>
        </w:rPr>
      </w:pPr>
    </w:p>
    <w:p w14:paraId="5E7A5650" w14:textId="77777777" w:rsidR="00A93420" w:rsidRDefault="00A93420" w:rsidP="00A93420">
      <w:pPr>
        <w:rPr>
          <w:rFonts w:cs="Times"/>
          <w:sz w:val="16"/>
        </w:rPr>
      </w:pPr>
      <w:r w:rsidRPr="00CF41B1">
        <w:rPr>
          <w:rFonts w:cs="Times"/>
          <w:sz w:val="16"/>
          <w:szCs w:val="30"/>
        </w:rPr>
        <w:t xml:space="preserve">Did </w:t>
      </w:r>
      <w:r w:rsidRPr="00CF41B1">
        <w:rPr>
          <w:rStyle w:val="StyleUnderline"/>
        </w:rPr>
        <w:t>raising the minimum wage increase[d] crime in the United States over the past 15 years</w:t>
      </w:r>
      <w:r w:rsidRPr="00CF41B1">
        <w:rPr>
          <w:rFonts w:cs="Times"/>
          <w:sz w:val="16"/>
          <w:szCs w:val="30"/>
        </w:rPr>
        <w:t xml:space="preserve">? The evidence we present suggests the answer is yes. Further, </w:t>
      </w:r>
      <w:r w:rsidRPr="00CF41B1">
        <w:rPr>
          <w:rStyle w:val="StyleUnderline"/>
        </w:rPr>
        <w:t>our results indicate that this increase in crime occurs across the board, with increases in theft, drug sale, and violent crime.</w:t>
      </w:r>
      <w:r w:rsidRPr="00CF41B1">
        <w:rPr>
          <w:rFonts w:cs="Times"/>
          <w:sz w:val="16"/>
          <w:szCs w:val="30"/>
        </w:rPr>
        <w:t xml:space="preserve"> </w:t>
      </w:r>
      <w:r w:rsidRPr="00CF41B1">
        <w:rPr>
          <w:rStyle w:val="StyleUnderline"/>
        </w:rPr>
        <w:t>Among the employed these increases appear occur due to a decrease in labor income from reduced work.</w:t>
      </w:r>
      <w:r w:rsidRPr="00CF41B1">
        <w:rPr>
          <w:rFonts w:cs="Times"/>
          <w:sz w:val="16"/>
          <w:szCs w:val="30"/>
        </w:rPr>
        <w:t xml:space="preserve"> Effects are particularly large for low-skilled workers with prior criminal connections. </w:t>
      </w:r>
      <w:r w:rsidRPr="00CF41B1">
        <w:rPr>
          <w:rFonts w:cs="Times"/>
          <w:sz w:val="12"/>
        </w:rPr>
        <w:t>¶</w:t>
      </w:r>
      <w:r w:rsidRPr="00CF41B1">
        <w:rPr>
          <w:rFonts w:cs="Times"/>
          <w:sz w:val="16"/>
        </w:rPr>
        <w:t xml:space="preserve"> </w:t>
      </w:r>
      <w:r w:rsidRPr="00CF41B1">
        <w:rPr>
          <w:rStyle w:val="StyleUnderline"/>
        </w:rPr>
        <w:t>Our results highlight the importance of providing employment opportunities for young, unskilled- youth given the evidence for a relationship between licit and illicit work.</w:t>
      </w:r>
      <w:r w:rsidRPr="00CF41B1">
        <w:rPr>
          <w:rFonts w:cs="Times"/>
          <w:sz w:val="16"/>
          <w:szCs w:val="30"/>
        </w:rPr>
        <w:t xml:space="preserve"> </w:t>
      </w:r>
      <w:r w:rsidRPr="00CF41B1">
        <w:rPr>
          <w:rStyle w:val="StyleUnderline"/>
        </w:rPr>
        <w:t>They also point to the dangers both to the individual and to society from policies that restrict the already limited employment options of this group.</w:t>
      </w:r>
      <w:r w:rsidRPr="00CF41B1">
        <w:rPr>
          <w:rFonts w:cs="Times"/>
          <w:sz w:val="16"/>
          <w:szCs w:val="30"/>
        </w:rPr>
        <w:t xml:space="preserve"> Our results indicate that </w:t>
      </w:r>
      <w:r w:rsidRPr="00CF41B1">
        <w:rPr>
          <w:rStyle w:val="StyleUnderline"/>
        </w:rPr>
        <w:t>crime will increase by 1.9 percentage points among 14-30 year-olds as the minimum wage increases</w:t>
      </w:r>
      <w:r w:rsidRPr="00CF41B1">
        <w:rPr>
          <w:rFonts w:cs="Times"/>
          <w:sz w:val="16"/>
          <w:szCs w:val="30"/>
        </w:rPr>
        <w:t xml:space="preserve">, with effects being even larger among teenagers. </w:t>
      </w:r>
      <w:r w:rsidRPr="00CF41B1">
        <w:rPr>
          <w:rStyle w:val="StyleUnderline"/>
        </w:rPr>
        <w:t>With an average overall crime rate at 12.1%, this is a substantial increase.</w:t>
      </w:r>
      <w:r w:rsidRPr="00CF41B1">
        <w:rPr>
          <w:rFonts w:cs="Times"/>
          <w:sz w:val="16"/>
          <w:szCs w:val="30"/>
        </w:rPr>
        <w:t xml:space="preserve"> The social costs to raising the minimum wage may not appear in net employment or unemployment changes, but nonetheless appear non-trivial. </w:t>
      </w:r>
      <w:r w:rsidRPr="00CF41B1">
        <w:rPr>
          <w:rFonts w:cs="Times"/>
          <w:sz w:val="12"/>
        </w:rPr>
        <w:t>¶</w:t>
      </w:r>
      <w:r w:rsidRPr="00CF41B1">
        <w:rPr>
          <w:rFonts w:cs="Times"/>
          <w:sz w:val="16"/>
        </w:rPr>
        <w:t xml:space="preserve"> </w:t>
      </w:r>
    </w:p>
    <w:p w14:paraId="164E2563" w14:textId="77777777" w:rsidR="00A93420" w:rsidRDefault="00A93420" w:rsidP="00A93420">
      <w:pPr>
        <w:rPr>
          <w:rFonts w:cs="Times"/>
          <w:sz w:val="16"/>
        </w:rPr>
      </w:pPr>
    </w:p>
    <w:p w14:paraId="4EFD1723" w14:textId="77777777" w:rsidR="00A93420" w:rsidRDefault="00A93420" w:rsidP="00A93420">
      <w:r w:rsidRPr="00CF41B1">
        <w:rPr>
          <w:rFonts w:cs="Times"/>
        </w:rPr>
        <w:t xml:space="preserve">End quote. </w:t>
      </w:r>
      <w:r>
        <w:rPr>
          <w:rFonts w:cs="Times"/>
        </w:rPr>
        <w:t>Crime outweighs &lt;INSERT AFF IMPACT&gt;</w:t>
      </w:r>
      <w:r w:rsidRPr="00CF41B1">
        <w:rPr>
          <w:rFonts w:cs="Times"/>
        </w:rPr>
        <w:br/>
      </w:r>
      <w:r w:rsidRPr="00CF41B1">
        <w:rPr>
          <w:rFonts w:cs="Times"/>
        </w:rPr>
        <w:br/>
      </w:r>
      <w:r>
        <w:t>1) Crime is an irreversible impact because you can’t uncommit a crime but you can fix &lt;INSERT AFF IMPACT&gt;.</w:t>
      </w:r>
    </w:p>
    <w:p w14:paraId="5E6D8130" w14:textId="77777777" w:rsidR="00A93420" w:rsidRDefault="00A93420" w:rsidP="00A93420"/>
    <w:p w14:paraId="2A0208B9" w14:textId="77777777" w:rsidR="00A93420" w:rsidRDefault="00A93420" w:rsidP="00A93420">
      <w:r>
        <w:t>2) Crime controls the internal link into poverty because a) it literally involves stealing b) victims can’t work or are less productive c) criminals can’t work because they are in prison or are less likely to get jobs because they are ex-convicts  and d) it perpetuates poverty as a whole since it furthers the system of haves and have-nots and focuses on some individuals overpowering others and impoverishing them more.</w:t>
      </w:r>
    </w:p>
    <w:p w14:paraId="2B156578" w14:textId="77777777" w:rsidR="00A93420" w:rsidRPr="00CF41B1" w:rsidRDefault="00A93420" w:rsidP="00A93420">
      <w:pPr>
        <w:rPr>
          <w:rFonts w:cs="Times"/>
          <w:sz w:val="16"/>
        </w:rPr>
      </w:pPr>
    </w:p>
    <w:p w14:paraId="6EE27246" w14:textId="77777777" w:rsidR="00A93420" w:rsidRDefault="00A93420" w:rsidP="00A93420">
      <w:r>
        <w:t xml:space="preserve">3) Crime in any sense is a gateway, </w:t>
      </w:r>
      <w:r w:rsidRPr="00CF41B1">
        <w:rPr>
          <w:color w:val="0000FF"/>
        </w:rPr>
        <w:t xml:space="preserve">and a recidivism rate over </w:t>
      </w:r>
      <w:r>
        <w:rPr>
          <w:color w:val="0000FF"/>
        </w:rPr>
        <w:t>75</w:t>
      </w:r>
      <w:r w:rsidRPr="00CF41B1">
        <w:rPr>
          <w:color w:val="0000FF"/>
        </w:rPr>
        <w:t>%</w:t>
      </w:r>
      <w:r>
        <w:rPr>
          <w:rStyle w:val="FootnoteReference"/>
          <w:color w:val="0000FF"/>
        </w:rPr>
        <w:footnoteReference w:id="5"/>
      </w:r>
      <w:r>
        <w:t xml:space="preserve"> means that A) the exact same crime impacts keep happening over and over again while your impacts just happen once or are a state of being and B) recidivating criminals commit gradually worse crimes, so nonviolent crime has a key link to all crime.</w:t>
      </w:r>
    </w:p>
    <w:p w14:paraId="0046E4CA" w14:textId="77777777" w:rsidR="00A97D0E" w:rsidRDefault="00A97D0E" w:rsidP="00A93420"/>
    <w:p w14:paraId="3AC3C883" w14:textId="77777777" w:rsidR="00A97D0E" w:rsidRDefault="00A97D0E" w:rsidP="00A93420">
      <w:r>
        <w:t>4) Systematic harms outweigh extinction</w:t>
      </w:r>
    </w:p>
    <w:p w14:paraId="03F02D1A" w14:textId="77777777" w:rsidR="00A97D0E" w:rsidRPr="00B07C5C" w:rsidRDefault="00A97D0E" w:rsidP="00A97D0E"/>
    <w:p w14:paraId="2FFEE256" w14:textId="77777777" w:rsidR="00A97D0E" w:rsidRPr="00B07C5C" w:rsidRDefault="00A97D0E" w:rsidP="00A97D0E">
      <w:pPr>
        <w:pStyle w:val="ListParagraph"/>
        <w:numPr>
          <w:ilvl w:val="0"/>
          <w:numId w:val="26"/>
        </w:numPr>
        <w:spacing w:after="0" w:line="240" w:lineRule="auto"/>
      </w:pPr>
      <w:r w:rsidRPr="00B07C5C">
        <w:t xml:space="preserve">Magnitude: crime happens every day and affects millions of people yearly in the US. I’ll prove lack of brink on your extinction scenario meaning we don’t know when the neg impact will be triggered but we do know that the aff impact is aggregating everyday, meaning the magnitude will be comparable by the time your scenario occurs. </w:t>
      </w:r>
    </w:p>
    <w:p w14:paraId="603DD74E" w14:textId="77777777" w:rsidR="00A97D0E" w:rsidRPr="00B07C5C" w:rsidRDefault="00A97D0E" w:rsidP="00A97D0E">
      <w:pPr>
        <w:pStyle w:val="ListParagraph"/>
        <w:numPr>
          <w:ilvl w:val="0"/>
          <w:numId w:val="26"/>
        </w:numPr>
        <w:spacing w:after="0" w:line="240" w:lineRule="auto"/>
      </w:pPr>
      <w:r w:rsidRPr="00B07C5C">
        <w:t xml:space="preserve">Time frame- violent crimes happen every day and create irreversible harms to people, i.e. we can’t unmurder a victim. Prefer impacts that happen on a shorter timeframe since there’s a chance intervening actors can solve your problems, whereas my impact can’t be reversed. </w:t>
      </w:r>
    </w:p>
    <w:p w14:paraId="3F79B1EA" w14:textId="77777777" w:rsidR="00A97D0E" w:rsidRPr="00B07C5C" w:rsidRDefault="00A97D0E" w:rsidP="00A97D0E">
      <w:pPr>
        <w:pStyle w:val="ListParagraph"/>
        <w:numPr>
          <w:ilvl w:val="0"/>
          <w:numId w:val="26"/>
        </w:numPr>
        <w:spacing w:after="0" w:line="240" w:lineRule="auto"/>
      </w:pPr>
      <w:r w:rsidRPr="00B07C5C">
        <w:t xml:space="preserve">Probability—extinction isn’t likely to happen but crime is 100% guaranteed to happen. Prefer high probability impacts to low probability high magnitude impacts to prevent policy paralysis—otherwise, every policy action will always focus on the big magnitude and not address issues happening every day that affect millions of citizens. And, given that there are multiple competing big impacts scenarios, paralysis occurs because we don’t know which one to prevent first. </w:t>
      </w:r>
    </w:p>
    <w:p w14:paraId="3AAB2B09" w14:textId="77777777" w:rsidR="00A97D0E" w:rsidRDefault="00A97D0E" w:rsidP="00A93420"/>
    <w:p w14:paraId="0D5CDFF4" w14:textId="6CF61F23" w:rsidR="00CC13EB" w:rsidRPr="00CC13EB" w:rsidRDefault="00426750" w:rsidP="00647882">
      <w:pPr>
        <w:pStyle w:val="Heading3"/>
      </w:pPr>
      <w:r>
        <w:t>Patriarchy</w:t>
      </w:r>
    </w:p>
    <w:p w14:paraId="3F08482A" w14:textId="77777777" w:rsidR="00D861F3" w:rsidRDefault="00426750" w:rsidP="00D861F3">
      <w:pPr>
        <w:pStyle w:val="Heading4"/>
      </w:pPr>
      <w:r>
        <w:t>The concept of “living wage” relies on the “male breadwinner” model of the family-the aff’s representation of the living wage as necessary to provide independence reinforces gender stereotypes and exclusion.</w:t>
      </w:r>
    </w:p>
    <w:p w14:paraId="3BC559C3" w14:textId="77777777" w:rsidR="00B76305" w:rsidRDefault="00426750" w:rsidP="00B76305">
      <w:pPr>
        <w:spacing w:after="0" w:line="240" w:lineRule="auto"/>
        <w:rPr>
          <w:rStyle w:val="wikiexternallink"/>
        </w:rPr>
      </w:pPr>
      <w:r>
        <w:br/>
      </w:r>
      <w:r w:rsidRPr="00D861F3">
        <w:rPr>
          <w:rStyle w:val="Style13ptBold"/>
        </w:rPr>
        <w:t>Grover 5</w:t>
      </w:r>
      <w:r>
        <w:t xml:space="preserve"> Chris Grover (Professor at Lancaster University) “Living wages and the ‘making work pay’ strategy” Critical Social Policy Vol. 25(1): 5—27, 2005 </w:t>
      </w:r>
      <w:hyperlink r:id="rId23" w:history="1">
        <w:r>
          <w:rPr>
            <w:rStyle w:val="wikigeneratedlinkcontent"/>
            <w:color w:val="0000FF"/>
          </w:rPr>
          <w:t>http://csp.sagepub.com/content/25/1/5.short</w:t>
        </w:r>
      </w:hyperlink>
    </w:p>
    <w:p w14:paraId="1D1153E6" w14:textId="77777777" w:rsidR="00426750" w:rsidRPr="00D861F3" w:rsidRDefault="00426750" w:rsidP="00B76305">
      <w:pPr>
        <w:spacing w:after="0" w:line="240" w:lineRule="auto"/>
        <w:rPr>
          <w:rStyle w:val="Emphasis"/>
        </w:rPr>
      </w:pPr>
      <w:r w:rsidRPr="00D861F3">
        <w:rPr>
          <w:sz w:val="16"/>
        </w:rPr>
        <w:br/>
      </w:r>
      <w:r w:rsidR="00B76305" w:rsidRPr="00D861F3">
        <w:rPr>
          <w:rFonts w:eastAsia="Times New Roman"/>
          <w:sz w:val="16"/>
          <w:szCs w:val="18"/>
        </w:rPr>
        <w:t xml:space="preserve">Second, the idea of need is problematic in living wages because of </w:t>
      </w:r>
      <w:r w:rsidR="00B76305" w:rsidRPr="00D861F3">
        <w:rPr>
          <w:rStyle w:val="Emphasis"/>
        </w:rPr>
        <w:t>its close association with the concept of the family wage</w:t>
      </w:r>
      <w:r w:rsidR="00B76305" w:rsidRPr="00D861F3">
        <w:rPr>
          <w:rFonts w:eastAsia="Times New Roman"/>
          <w:sz w:val="16"/>
          <w:szCs w:val="18"/>
        </w:rPr>
        <w:t xml:space="preserve">. This issue is recognized in sections of the living wage movement (Brenner, 2002), but has yet to be overcome. This means that </w:t>
      </w:r>
      <w:r w:rsidR="00B76305" w:rsidRPr="00D861F3">
        <w:rPr>
          <w:rStyle w:val="Emphasis"/>
        </w:rPr>
        <w:t xml:space="preserve">living wages are premised upon an androcentric view of wage structures: that a male breadwinner should be able to earn the majority of income for his spouse and dependent children. </w:t>
      </w:r>
      <w:r w:rsidR="00B76305" w:rsidRPr="00D861F3">
        <w:rPr>
          <w:rFonts w:eastAsia="Times New Roman"/>
          <w:sz w:val="16"/>
          <w:szCs w:val="18"/>
        </w:rPr>
        <w:t>This is the case in living wages, because, as we have seen, there is an expectation that there will be a full time worker in households. While there is care in living wage literature not to assign this role to men, it is difficult to see how the assumptions of living wages will break from the male breadwinner model. What this means in practice is that living wages can only meet the needs of workers and their families if they conform to the male breadwinner model. Hence, the difficulties demonstrated in Table 1 with delivering higher than the ‘making work pay’ strategy incomes to lone-mother-headed households</w:t>
      </w:r>
      <w:r w:rsidR="00B76305" w:rsidRPr="00D861F3">
        <w:rPr>
          <w:rStyle w:val="Emphasis"/>
        </w:rPr>
        <w:t xml:space="preserve">. If wages were related </w:t>
      </w:r>
      <w:r w:rsidR="00B76305" w:rsidRPr="00D861F3">
        <w:rPr>
          <w:rFonts w:eastAsia="Times New Roman"/>
          <w:sz w:val="16"/>
          <w:szCs w:val="18"/>
        </w:rPr>
        <w:t xml:space="preserve">as </w:t>
      </w:r>
      <w:r w:rsidR="00B76305" w:rsidRPr="00D861F3">
        <w:rPr>
          <w:rStyle w:val="Emphasis"/>
        </w:rPr>
        <w:t>closely to need</w:t>
      </w:r>
      <w:r w:rsidR="00B76305" w:rsidRPr="00D861F3">
        <w:rPr>
          <w:rFonts w:eastAsia="Times New Roman"/>
          <w:sz w:val="16"/>
          <w:szCs w:val="18"/>
        </w:rPr>
        <w:t xml:space="preserve"> as it is sometimes portrayed in arguments for living wages, </w:t>
      </w:r>
      <w:r w:rsidR="00B76305" w:rsidRPr="00D861F3">
        <w:rPr>
          <w:rStyle w:val="Emphasis"/>
        </w:rPr>
        <w:t>those people with dependent children, those</w:t>
      </w:r>
      <w:r w:rsidR="00B76305" w:rsidRPr="00D861F3">
        <w:rPr>
          <w:rFonts w:eastAsia="Times New Roman"/>
          <w:sz w:val="16"/>
          <w:szCs w:val="18"/>
        </w:rPr>
        <w:t xml:space="preserve"> </w:t>
      </w:r>
      <w:r w:rsidR="00B76305" w:rsidRPr="00D861F3">
        <w:rPr>
          <w:rStyle w:val="Emphasis"/>
        </w:rPr>
        <w:t xml:space="preserve">working part time and those in families with only one earner would be paid a higher hourly wage </w:t>
      </w:r>
      <w:r w:rsidR="00B76305" w:rsidRPr="00D861F3">
        <w:rPr>
          <w:rFonts w:eastAsia="Times New Roman"/>
          <w:sz w:val="16"/>
          <w:szCs w:val="18"/>
        </w:rPr>
        <w:t xml:space="preserve">compared to those families without dependent children, those with full time earners and those with multiple earners. In other words, </w:t>
      </w:r>
      <w:r w:rsidR="00B76305" w:rsidRPr="00D861F3">
        <w:rPr>
          <w:rStyle w:val="Emphasis"/>
        </w:rPr>
        <w:t>those workers who do not conform to the male breadwinner model have potentially the most to gain financially from living wages, but under current proposals they would actually gain the least</w:t>
      </w:r>
    </w:p>
    <w:p w14:paraId="3CCC7206" w14:textId="77777777" w:rsidR="00B76305" w:rsidRDefault="00B76305" w:rsidP="00B76305">
      <w:pPr>
        <w:spacing w:after="0" w:line="240" w:lineRule="auto"/>
        <w:rPr>
          <w:rFonts w:eastAsia="Times New Roman"/>
          <w:sz w:val="18"/>
          <w:szCs w:val="18"/>
        </w:rPr>
      </w:pPr>
    </w:p>
    <w:p w14:paraId="0A3F375C" w14:textId="77777777" w:rsidR="00B76305" w:rsidRPr="00B76305" w:rsidRDefault="00B76305" w:rsidP="00B76305">
      <w:pPr>
        <w:spacing w:after="0" w:line="240" w:lineRule="auto"/>
        <w:rPr>
          <w:rFonts w:eastAsia="Times New Roman"/>
          <w:sz w:val="18"/>
          <w:szCs w:val="18"/>
        </w:rPr>
      </w:pPr>
    </w:p>
    <w:p w14:paraId="363B7C78" w14:textId="77777777" w:rsidR="00D861F3" w:rsidRDefault="00426750" w:rsidP="00D861F3">
      <w:pPr>
        <w:pStyle w:val="Heading4"/>
      </w:pPr>
      <w:r>
        <w:t>The wage system excludes women-linking employment to income hides the contributions of women to the economy.</w:t>
      </w:r>
    </w:p>
    <w:p w14:paraId="2322DC57" w14:textId="77777777" w:rsidR="00B76305" w:rsidRPr="00D861F3" w:rsidRDefault="00426750" w:rsidP="00B76305">
      <w:pPr>
        <w:spacing w:after="0" w:line="240" w:lineRule="auto"/>
        <w:rPr>
          <w:b/>
          <w:iCs/>
          <w:sz w:val="22"/>
          <w:u w:val="single"/>
        </w:rPr>
      </w:pPr>
      <w:r>
        <w:br/>
      </w:r>
      <w:r w:rsidRPr="00D861F3">
        <w:rPr>
          <w:rStyle w:val="Style13ptBold"/>
        </w:rPr>
        <w:t>Pateman 87</w:t>
      </w:r>
      <w:r>
        <w:t xml:space="preserve"> Carol Pateman (Professor of Government at the University of Sydney) “The Patriarchal Welfare State: Women and Democracy.” 1987</w:t>
      </w:r>
      <w:r>
        <w:br/>
      </w:r>
      <w:r w:rsidR="00B76305" w:rsidRPr="00B76305">
        <w:rPr>
          <w:rFonts w:eastAsia="Times New Roman"/>
          <w:sz w:val="19"/>
          <w:szCs w:val="19"/>
        </w:rPr>
        <w:t>The</w:t>
      </w:r>
      <w:r w:rsidR="00B76305">
        <w:rPr>
          <w:rFonts w:eastAsia="Times New Roman"/>
          <w:sz w:val="19"/>
          <w:szCs w:val="19"/>
        </w:rPr>
        <w:t xml:space="preserve"> </w:t>
      </w:r>
      <w:r w:rsidR="00B76305" w:rsidRPr="00B76305">
        <w:rPr>
          <w:rFonts w:eastAsia="Times New Roman"/>
          <w:sz w:val="19"/>
          <w:szCs w:val="19"/>
        </w:rPr>
        <w:t>investigation</w:t>
      </w:r>
      <w:r w:rsidR="00B76305">
        <w:rPr>
          <w:rFonts w:eastAsia="Times New Roman"/>
          <w:sz w:val="19"/>
          <w:szCs w:val="19"/>
        </w:rPr>
        <w:t xml:space="preserve"> </w:t>
      </w:r>
      <w:r w:rsidR="00B76305" w:rsidRPr="00B76305">
        <w:rPr>
          <w:rFonts w:eastAsia="Times New Roman"/>
          <w:sz w:val="19"/>
          <w:szCs w:val="19"/>
        </w:rPr>
        <w:t>of</w:t>
      </w:r>
      <w:r w:rsidR="00B76305">
        <w:rPr>
          <w:rFonts w:eastAsia="Times New Roman"/>
          <w:sz w:val="19"/>
          <w:szCs w:val="19"/>
        </w:rPr>
        <w:t xml:space="preserve"> </w:t>
      </w:r>
      <w:r w:rsidR="00B76305" w:rsidRPr="00B76305">
        <w:rPr>
          <w:rFonts w:eastAsia="Times New Roman"/>
          <w:sz w:val="19"/>
          <w:szCs w:val="19"/>
        </w:rPr>
        <w:t>women's</w:t>
      </w:r>
      <w:r w:rsidR="00B76305">
        <w:rPr>
          <w:rFonts w:eastAsia="Times New Roman"/>
          <w:sz w:val="19"/>
          <w:szCs w:val="19"/>
        </w:rPr>
        <w:t xml:space="preserve"> </w:t>
      </w:r>
      <w:r w:rsidR="00B76305" w:rsidRPr="00B76305">
        <w:rPr>
          <w:rFonts w:eastAsia="Times New Roman"/>
          <w:sz w:val="19"/>
          <w:szCs w:val="19"/>
        </w:rPr>
        <w:t>standard</w:t>
      </w:r>
      <w:r w:rsidR="00B76305">
        <w:rPr>
          <w:rFonts w:eastAsia="Times New Roman"/>
          <w:sz w:val="19"/>
          <w:szCs w:val="19"/>
        </w:rPr>
        <w:t xml:space="preserve"> </w:t>
      </w:r>
      <w:r w:rsidR="00B76305" w:rsidRPr="00B76305">
        <w:rPr>
          <w:rFonts w:eastAsia="Times New Roman"/>
          <w:sz w:val="19"/>
          <w:szCs w:val="19"/>
        </w:rPr>
        <w:t>of</w:t>
      </w:r>
      <w:r w:rsidR="00B76305">
        <w:rPr>
          <w:rFonts w:eastAsia="Times New Roman"/>
          <w:sz w:val="19"/>
          <w:szCs w:val="19"/>
        </w:rPr>
        <w:t xml:space="preserve"> </w:t>
      </w:r>
      <w:r w:rsidR="00B76305" w:rsidRPr="00B76305">
        <w:rPr>
          <w:rFonts w:eastAsia="Times New Roman"/>
          <w:sz w:val="19"/>
          <w:szCs w:val="19"/>
        </w:rPr>
        <w:t>living</w:t>
      </w:r>
      <w:r w:rsidR="00B76305">
        <w:rPr>
          <w:rFonts w:eastAsia="Times New Roman"/>
          <w:sz w:val="19"/>
          <w:szCs w:val="19"/>
        </w:rPr>
        <w:t xml:space="preserve"> </w:t>
      </w:r>
      <w:r w:rsidR="00B76305" w:rsidRPr="00B76305">
        <w:rPr>
          <w:rFonts w:eastAsia="Times New Roman"/>
          <w:sz w:val="19"/>
          <w:szCs w:val="19"/>
        </w:rPr>
        <w:t>independently</w:t>
      </w:r>
      <w:r w:rsidR="00B76305">
        <w:rPr>
          <w:rFonts w:eastAsia="Times New Roman"/>
          <w:sz w:val="19"/>
          <w:szCs w:val="19"/>
        </w:rPr>
        <w:t xml:space="preserve"> </w:t>
      </w:r>
      <w:r w:rsidR="00B76305" w:rsidRPr="00B76305">
        <w:rPr>
          <w:rFonts w:eastAsia="Times New Roman"/>
          <w:sz w:val="19"/>
          <w:szCs w:val="19"/>
        </w:rPr>
        <w:t>from</w:t>
      </w:r>
      <w:r w:rsidR="00B76305">
        <w:rPr>
          <w:rFonts w:eastAsia="Times New Roman"/>
          <w:sz w:val="19"/>
          <w:szCs w:val="19"/>
        </w:rPr>
        <w:t xml:space="preserve"> </w:t>
      </w:r>
      <w:r w:rsidR="00B76305" w:rsidRPr="00B76305">
        <w:rPr>
          <w:rFonts w:eastAsia="Times New Roman"/>
          <w:sz w:val="19"/>
          <w:szCs w:val="19"/>
        </w:rPr>
        <w:t>men's</w:t>
      </w:r>
      <w:r w:rsidR="00B76305">
        <w:rPr>
          <w:rFonts w:eastAsia="Times New Roman"/>
          <w:sz w:val="19"/>
          <w:szCs w:val="19"/>
        </w:rPr>
        <w:t xml:space="preserve"> </w:t>
      </w:r>
      <w:r w:rsidR="00B76305" w:rsidRPr="00B76305">
        <w:rPr>
          <w:rFonts w:eastAsia="Times New Roman"/>
          <w:sz w:val="19"/>
          <w:szCs w:val="19"/>
        </w:rPr>
        <w:t>also</w:t>
      </w:r>
      <w:r w:rsidR="00B76305">
        <w:rPr>
          <w:rFonts w:eastAsia="Times New Roman"/>
          <w:sz w:val="19"/>
          <w:szCs w:val="19"/>
        </w:rPr>
        <w:t xml:space="preserve"> </w:t>
      </w:r>
      <w:r w:rsidR="00B76305" w:rsidRPr="00B76305">
        <w:rPr>
          <w:rFonts w:eastAsia="Times New Roman"/>
          <w:sz w:val="19"/>
          <w:szCs w:val="19"/>
        </w:rPr>
        <w:t>seems</w:t>
      </w:r>
      <w:r w:rsidR="00B76305">
        <w:rPr>
          <w:rFonts w:eastAsia="Times New Roman"/>
          <w:sz w:val="19"/>
          <w:szCs w:val="19"/>
        </w:rPr>
        <w:t xml:space="preserve"> </w:t>
      </w:r>
      <w:r w:rsidR="00B76305" w:rsidRPr="00B76305">
        <w:rPr>
          <w:rFonts w:eastAsia="Times New Roman"/>
          <w:sz w:val="19"/>
          <w:szCs w:val="19"/>
        </w:rPr>
        <w:t>unnecessary</w:t>
      </w:r>
      <w:r w:rsidR="00B76305">
        <w:rPr>
          <w:rFonts w:eastAsia="Times New Roman"/>
          <w:sz w:val="19"/>
          <w:szCs w:val="19"/>
        </w:rPr>
        <w:t xml:space="preserve"> </w:t>
      </w:r>
      <w:r w:rsidR="00B76305" w:rsidRPr="00B76305">
        <w:rPr>
          <w:rFonts w:eastAsia="Times New Roman"/>
          <w:sz w:val="19"/>
          <w:szCs w:val="19"/>
        </w:rPr>
        <w:t>given</w:t>
      </w:r>
      <w:r w:rsidR="00B76305">
        <w:rPr>
          <w:rFonts w:eastAsia="Times New Roman"/>
          <w:sz w:val="19"/>
          <w:szCs w:val="19"/>
        </w:rPr>
        <w:t xml:space="preserve"> </w:t>
      </w:r>
      <w:r w:rsidR="00B76305" w:rsidRPr="00B76305">
        <w:rPr>
          <w:rFonts w:eastAsia="Times New Roman"/>
          <w:sz w:val="19"/>
          <w:szCs w:val="19"/>
        </w:rPr>
        <w:t>the</w:t>
      </w:r>
      <w:r w:rsidR="00B76305">
        <w:rPr>
          <w:rFonts w:eastAsia="Times New Roman"/>
          <w:sz w:val="19"/>
          <w:szCs w:val="19"/>
        </w:rPr>
        <w:t xml:space="preserve"> </w:t>
      </w:r>
      <w:r w:rsidR="00B76305" w:rsidRPr="00B76305">
        <w:rPr>
          <w:rFonts w:eastAsia="Times New Roman"/>
          <w:sz w:val="19"/>
          <w:szCs w:val="19"/>
        </w:rPr>
        <w:t>conventional</w:t>
      </w:r>
      <w:r w:rsidR="00B76305">
        <w:rPr>
          <w:rFonts w:eastAsia="Times New Roman"/>
          <w:sz w:val="19"/>
          <w:szCs w:val="19"/>
        </w:rPr>
        <w:t xml:space="preserve"> </w:t>
      </w:r>
      <w:r w:rsidR="00B76305" w:rsidRPr="00B76305">
        <w:rPr>
          <w:rFonts w:eastAsia="Times New Roman"/>
          <w:sz w:val="19"/>
          <w:szCs w:val="19"/>
        </w:rPr>
        <w:t>understanding</w:t>
      </w:r>
      <w:r w:rsidR="00B76305">
        <w:rPr>
          <w:rFonts w:eastAsia="Times New Roman"/>
          <w:sz w:val="19"/>
          <w:szCs w:val="19"/>
        </w:rPr>
        <w:t xml:space="preserve"> </w:t>
      </w:r>
      <w:r w:rsidR="00B76305" w:rsidRPr="00B76305">
        <w:rPr>
          <w:rFonts w:eastAsia="Times New Roman"/>
          <w:sz w:val="19"/>
          <w:szCs w:val="19"/>
        </w:rPr>
        <w:t>of</w:t>
      </w:r>
      <w:r w:rsidR="00B76305">
        <w:rPr>
          <w:rFonts w:eastAsia="Times New Roman"/>
          <w:sz w:val="19"/>
          <w:szCs w:val="19"/>
        </w:rPr>
        <w:t xml:space="preserve"> </w:t>
      </w:r>
      <w:r w:rsidR="00B76305" w:rsidRPr="00B76305">
        <w:rPr>
          <w:rFonts w:eastAsia="Times New Roman"/>
          <w:sz w:val="19"/>
          <w:szCs w:val="19"/>
        </w:rPr>
        <w:t>the</w:t>
      </w:r>
      <w:r w:rsidR="00B76305">
        <w:rPr>
          <w:rFonts w:eastAsia="Times New Roman"/>
          <w:sz w:val="19"/>
          <w:szCs w:val="19"/>
        </w:rPr>
        <w:t xml:space="preserve"> </w:t>
      </w:r>
      <w:r w:rsidR="00B76305" w:rsidRPr="00B76305">
        <w:rPr>
          <w:rFonts w:eastAsia="Times New Roman"/>
          <w:sz w:val="18"/>
          <w:szCs w:val="18"/>
        </w:rPr>
        <w:t>"wage."</w:t>
      </w:r>
      <w:r w:rsidR="00B76305">
        <w:rPr>
          <w:rFonts w:eastAsia="Times New Roman"/>
          <w:sz w:val="18"/>
          <w:szCs w:val="18"/>
        </w:rPr>
        <w:t xml:space="preserve"> </w:t>
      </w:r>
      <w:r w:rsidR="00B76305" w:rsidRPr="00D861F3">
        <w:rPr>
          <w:rStyle w:val="Emphasis"/>
        </w:rPr>
        <w:t xml:space="preserve">The concept </w:t>
      </w:r>
      <w:r w:rsidR="00D861F3">
        <w:rPr>
          <w:rStyle w:val="Emphasis"/>
        </w:rPr>
        <w:t xml:space="preserve">of </w:t>
      </w:r>
      <w:r w:rsidR="00B76305" w:rsidRPr="00D861F3">
        <w:rPr>
          <w:rStyle w:val="Emphasis"/>
        </w:rPr>
        <w:t xml:space="preserve">the wage has expressed </w:t>
      </w:r>
      <w:r w:rsidR="00B76305" w:rsidRPr="00D861F3">
        <w:t>and encapsulated</w:t>
      </w:r>
      <w:r w:rsidR="00B76305" w:rsidRPr="00D861F3">
        <w:rPr>
          <w:rStyle w:val="Emphasis"/>
        </w:rPr>
        <w:t xml:space="preserve"> the patriarchal separation and integration of the public world of employment and the private sphere of conjugal relations.</w:t>
      </w:r>
      <w:r w:rsidR="00B76305">
        <w:rPr>
          <w:rFonts w:eastAsia="Times New Roman"/>
          <w:sz w:val="19"/>
          <w:szCs w:val="19"/>
        </w:rPr>
        <w:t xml:space="preserve"> </w:t>
      </w:r>
      <w:r w:rsidR="00B76305" w:rsidRPr="00B76305">
        <w:rPr>
          <w:rFonts w:eastAsia="Times New Roman"/>
          <w:sz w:val="19"/>
          <w:szCs w:val="19"/>
        </w:rPr>
        <w:t>Once</w:t>
      </w:r>
      <w:r w:rsidR="00B76305">
        <w:rPr>
          <w:rFonts w:eastAsia="Times New Roman"/>
          <w:sz w:val="19"/>
          <w:szCs w:val="19"/>
        </w:rPr>
        <w:t xml:space="preserve"> </w:t>
      </w:r>
      <w:r w:rsidR="00B76305" w:rsidRPr="00B76305">
        <w:rPr>
          <w:rFonts w:eastAsia="Times New Roman"/>
          <w:sz w:val="19"/>
          <w:szCs w:val="19"/>
        </w:rPr>
        <w:t>the</w:t>
      </w:r>
      <w:r w:rsidR="00B76305">
        <w:rPr>
          <w:rFonts w:eastAsia="Times New Roman"/>
          <w:sz w:val="19"/>
          <w:szCs w:val="19"/>
        </w:rPr>
        <w:t xml:space="preserve"> </w:t>
      </w:r>
      <w:r w:rsidR="00B76305" w:rsidRPr="00B76305">
        <w:rPr>
          <w:rFonts w:eastAsia="Times New Roman"/>
          <w:sz w:val="19"/>
          <w:szCs w:val="19"/>
        </w:rPr>
        <w:t>opposition</w:t>
      </w:r>
      <w:r w:rsidR="00B76305">
        <w:rPr>
          <w:rFonts w:eastAsia="Times New Roman"/>
          <w:sz w:val="19"/>
          <w:szCs w:val="19"/>
        </w:rPr>
        <w:t xml:space="preserve"> </w:t>
      </w:r>
      <w:r w:rsidR="00B76305" w:rsidRPr="00B76305">
        <w:rPr>
          <w:rFonts w:eastAsia="Times New Roman"/>
          <w:sz w:val="19"/>
          <w:szCs w:val="19"/>
        </w:rPr>
        <w:t>breadwinner/housewife</w:t>
      </w:r>
      <w:r w:rsidR="00B76305">
        <w:rPr>
          <w:rFonts w:eastAsia="Times New Roman"/>
          <w:sz w:val="19"/>
          <w:szCs w:val="19"/>
        </w:rPr>
        <w:t xml:space="preserve"> </w:t>
      </w:r>
      <w:r w:rsidR="00B76305" w:rsidRPr="00B76305">
        <w:rPr>
          <w:rFonts w:eastAsia="Times New Roman"/>
          <w:sz w:val="19"/>
          <w:szCs w:val="19"/>
        </w:rPr>
        <w:t>was</w:t>
      </w:r>
      <w:r w:rsidR="00B76305">
        <w:rPr>
          <w:rFonts w:eastAsia="Times New Roman"/>
          <w:sz w:val="19"/>
          <w:szCs w:val="19"/>
        </w:rPr>
        <w:t xml:space="preserve"> </w:t>
      </w:r>
      <w:r w:rsidR="00B76305" w:rsidRPr="00B76305">
        <w:rPr>
          <w:rFonts w:eastAsia="Times New Roman"/>
          <w:sz w:val="19"/>
          <w:szCs w:val="19"/>
        </w:rPr>
        <w:t>consolidated,</w:t>
      </w:r>
      <w:r w:rsidR="00B76305">
        <w:rPr>
          <w:rFonts w:eastAsia="Times New Roman"/>
          <w:sz w:val="19"/>
          <w:szCs w:val="19"/>
        </w:rPr>
        <w:t xml:space="preserve"> </w:t>
      </w:r>
      <w:r w:rsidR="00B76305" w:rsidRPr="00B76305">
        <w:rPr>
          <w:rFonts w:eastAsia="Times New Roman"/>
          <w:sz w:val="19"/>
          <w:szCs w:val="19"/>
        </w:rPr>
        <w:t>a</w:t>
      </w:r>
      <w:r w:rsidR="00B76305">
        <w:rPr>
          <w:rFonts w:eastAsia="Times New Roman"/>
          <w:sz w:val="19"/>
          <w:szCs w:val="19"/>
        </w:rPr>
        <w:t xml:space="preserve"> </w:t>
      </w:r>
      <w:r w:rsidR="00B76305" w:rsidRPr="00B76305">
        <w:rPr>
          <w:rFonts w:eastAsia="Times New Roman"/>
          <w:sz w:val="9"/>
          <w:szCs w:val="9"/>
        </w:rPr>
        <w:t>11</w:t>
      </w:r>
      <w:r w:rsidR="00B76305">
        <w:rPr>
          <w:rFonts w:eastAsia="Times New Roman"/>
          <w:sz w:val="9"/>
          <w:szCs w:val="9"/>
        </w:rPr>
        <w:t xml:space="preserve"> </w:t>
      </w:r>
      <w:r w:rsidR="00B76305" w:rsidRPr="00B76305">
        <w:rPr>
          <w:rFonts w:eastAsia="Times New Roman"/>
          <w:sz w:val="19"/>
          <w:szCs w:val="19"/>
        </w:rPr>
        <w:t>wage</w:t>
      </w:r>
      <w:r w:rsidR="00B76305">
        <w:rPr>
          <w:rFonts w:eastAsia="Times New Roman"/>
          <w:sz w:val="19"/>
          <w:szCs w:val="19"/>
        </w:rPr>
        <w:t xml:space="preserve"> </w:t>
      </w:r>
      <w:r w:rsidR="00B76305" w:rsidRPr="00B76305">
        <w:rPr>
          <w:rFonts w:eastAsia="Times New Roman"/>
          <w:sz w:val="9"/>
          <w:szCs w:val="9"/>
        </w:rPr>
        <w:t>11</w:t>
      </w:r>
      <w:r w:rsidR="00B76305">
        <w:rPr>
          <w:rFonts w:eastAsia="Times New Roman"/>
          <w:sz w:val="9"/>
          <w:szCs w:val="9"/>
        </w:rPr>
        <w:t xml:space="preserve"> </w:t>
      </w:r>
      <w:r w:rsidR="00B76305" w:rsidRPr="00B76305">
        <w:rPr>
          <w:rFonts w:eastAsia="Times New Roman"/>
          <w:sz w:val="19"/>
          <w:szCs w:val="19"/>
        </w:rPr>
        <w:t>had</w:t>
      </w:r>
      <w:r w:rsidR="00B76305">
        <w:rPr>
          <w:rFonts w:eastAsia="Times New Roman"/>
          <w:sz w:val="19"/>
          <w:szCs w:val="19"/>
        </w:rPr>
        <w:t xml:space="preserve"> </w:t>
      </w:r>
      <w:r w:rsidR="00B76305" w:rsidRPr="00B76305">
        <w:rPr>
          <w:rFonts w:eastAsia="Times New Roman"/>
          <w:sz w:val="19"/>
          <w:szCs w:val="19"/>
        </w:rPr>
        <w:t>to</w:t>
      </w:r>
      <w:r w:rsidR="00B76305">
        <w:rPr>
          <w:rFonts w:eastAsia="Times New Roman"/>
          <w:sz w:val="19"/>
          <w:szCs w:val="19"/>
        </w:rPr>
        <w:t xml:space="preserve"> </w:t>
      </w:r>
      <w:r w:rsidR="00B76305" w:rsidRPr="00B76305">
        <w:rPr>
          <w:rFonts w:eastAsia="Times New Roman"/>
          <w:sz w:val="19"/>
          <w:szCs w:val="19"/>
        </w:rPr>
        <w:t>provide</w:t>
      </w:r>
      <w:r w:rsidR="00B76305">
        <w:rPr>
          <w:rFonts w:eastAsia="Times New Roman"/>
          <w:sz w:val="19"/>
          <w:szCs w:val="19"/>
        </w:rPr>
        <w:t xml:space="preserve"> </w:t>
      </w:r>
      <w:r w:rsidR="00B76305" w:rsidRPr="00B76305">
        <w:rPr>
          <w:rFonts w:eastAsia="Times New Roman"/>
          <w:sz w:val="19"/>
          <w:szCs w:val="19"/>
        </w:rPr>
        <w:t>subsistence</w:t>
      </w:r>
      <w:r w:rsidR="00B76305">
        <w:rPr>
          <w:rFonts w:eastAsia="Times New Roman"/>
          <w:sz w:val="19"/>
          <w:szCs w:val="19"/>
        </w:rPr>
        <w:t xml:space="preserve"> </w:t>
      </w:r>
      <w:r w:rsidR="00B76305" w:rsidRPr="00B76305">
        <w:rPr>
          <w:rFonts w:eastAsia="Times New Roman"/>
          <w:sz w:val="19"/>
          <w:szCs w:val="19"/>
        </w:rPr>
        <w:t>for</w:t>
      </w:r>
      <w:r w:rsidR="00B76305">
        <w:rPr>
          <w:rFonts w:eastAsia="Times New Roman"/>
          <w:sz w:val="19"/>
          <w:szCs w:val="19"/>
        </w:rPr>
        <w:t xml:space="preserve"> </w:t>
      </w:r>
      <w:r w:rsidR="00B76305" w:rsidRPr="00B76305">
        <w:rPr>
          <w:rFonts w:eastAsia="Times New Roman"/>
          <w:sz w:val="19"/>
          <w:szCs w:val="19"/>
        </w:rPr>
        <w:t>several</w:t>
      </w:r>
      <w:r w:rsidR="00B76305">
        <w:rPr>
          <w:rFonts w:eastAsia="Times New Roman"/>
          <w:sz w:val="19"/>
          <w:szCs w:val="19"/>
        </w:rPr>
        <w:t xml:space="preserve"> </w:t>
      </w:r>
      <w:r w:rsidR="00B76305" w:rsidRPr="00B76305">
        <w:rPr>
          <w:rFonts w:eastAsia="Times New Roman"/>
          <w:sz w:val="19"/>
          <w:szCs w:val="19"/>
        </w:rPr>
        <w:t>people.</w:t>
      </w:r>
      <w:r w:rsidR="00B76305">
        <w:rPr>
          <w:rFonts w:eastAsia="Times New Roman"/>
          <w:sz w:val="19"/>
          <w:szCs w:val="19"/>
        </w:rPr>
        <w:t xml:space="preserve"> </w:t>
      </w:r>
      <w:r w:rsidR="00B76305" w:rsidRPr="00B76305">
        <w:rPr>
          <w:rFonts w:eastAsia="Times New Roman"/>
          <w:sz w:val="19"/>
          <w:szCs w:val="19"/>
        </w:rPr>
        <w:t>However,</w:t>
      </w:r>
      <w:r w:rsidR="00B76305">
        <w:rPr>
          <w:rFonts w:eastAsia="Times New Roman"/>
          <w:sz w:val="19"/>
          <w:szCs w:val="19"/>
        </w:rPr>
        <w:t xml:space="preserve"> </w:t>
      </w:r>
      <w:r w:rsidR="00B76305" w:rsidRPr="00D861F3">
        <w:rPr>
          <w:rStyle w:val="Emphasis"/>
        </w:rPr>
        <w:t>in arguments about the welfare state and the social wage, the wage is usually treated as a return for sale of individuals' labor power.</w:t>
      </w:r>
      <w:r w:rsidR="00B76305" w:rsidRPr="00D861F3">
        <w:t xml:space="preserve"> Instead</w:t>
      </w:r>
      <w:r w:rsidR="00B76305" w:rsidRPr="00B76305">
        <w:rPr>
          <w:rFonts w:eastAsia="Times New Roman"/>
          <w:sz w:val="19"/>
          <w:szCs w:val="19"/>
        </w:rPr>
        <w:t>,</w:t>
      </w:r>
      <w:r w:rsidR="00B76305">
        <w:rPr>
          <w:rFonts w:eastAsia="Times New Roman"/>
          <w:sz w:val="19"/>
          <w:szCs w:val="19"/>
        </w:rPr>
        <w:t xml:space="preserve"> </w:t>
      </w:r>
      <w:r w:rsidR="00B76305" w:rsidRPr="00B76305">
        <w:rPr>
          <w:rFonts w:eastAsia="Times New Roman"/>
          <w:sz w:val="19"/>
          <w:szCs w:val="19"/>
        </w:rPr>
        <w:t>the</w:t>
      </w:r>
      <w:r w:rsidR="00B76305">
        <w:rPr>
          <w:rFonts w:eastAsia="Times New Roman"/>
          <w:sz w:val="19"/>
          <w:szCs w:val="19"/>
        </w:rPr>
        <w:t xml:space="preserve"> </w:t>
      </w:r>
      <w:r w:rsidR="00B76305" w:rsidRPr="00B76305">
        <w:rPr>
          <w:rFonts w:eastAsia="Times New Roman"/>
          <w:sz w:val="19"/>
          <w:szCs w:val="19"/>
        </w:rPr>
        <w:t>struggle</w:t>
      </w:r>
      <w:r w:rsidR="00B76305">
        <w:rPr>
          <w:rFonts w:eastAsia="Times New Roman"/>
          <w:sz w:val="19"/>
          <w:szCs w:val="19"/>
        </w:rPr>
        <w:t xml:space="preserve"> </w:t>
      </w:r>
      <w:r w:rsidR="00B76305" w:rsidRPr="00B76305">
        <w:rPr>
          <w:rFonts w:eastAsia="Times New Roman"/>
          <w:sz w:val="19"/>
          <w:szCs w:val="19"/>
        </w:rPr>
        <w:t>between</w:t>
      </w:r>
      <w:r w:rsidR="00B76305">
        <w:rPr>
          <w:rFonts w:eastAsia="Times New Roman"/>
          <w:sz w:val="19"/>
          <w:szCs w:val="19"/>
        </w:rPr>
        <w:t xml:space="preserve"> </w:t>
      </w:r>
      <w:r w:rsidR="00B76305" w:rsidRPr="00B76305">
        <w:rPr>
          <w:rFonts w:eastAsia="Times New Roman"/>
          <w:sz w:val="19"/>
          <w:szCs w:val="19"/>
        </w:rPr>
        <w:t>capital</w:t>
      </w:r>
      <w:r w:rsidR="00B76305">
        <w:rPr>
          <w:rFonts w:eastAsia="Times New Roman"/>
          <w:sz w:val="19"/>
          <w:szCs w:val="19"/>
        </w:rPr>
        <w:t xml:space="preserve"> </w:t>
      </w:r>
      <w:r w:rsidR="00B76305" w:rsidRPr="00B76305">
        <w:rPr>
          <w:rFonts w:eastAsia="Times New Roman"/>
          <w:sz w:val="19"/>
          <w:szCs w:val="19"/>
        </w:rPr>
        <w:t>and</w:t>
      </w:r>
      <w:r w:rsidR="00B76305">
        <w:rPr>
          <w:rFonts w:eastAsia="Times New Roman"/>
          <w:sz w:val="19"/>
          <w:szCs w:val="19"/>
        </w:rPr>
        <w:t xml:space="preserve"> </w:t>
      </w:r>
      <w:r w:rsidR="00B76305" w:rsidRPr="00B76305">
        <w:rPr>
          <w:rFonts w:eastAsia="Times New Roman"/>
          <w:sz w:val="19"/>
          <w:szCs w:val="19"/>
        </w:rPr>
        <w:t>labor</w:t>
      </w:r>
      <w:r w:rsidR="00B76305">
        <w:rPr>
          <w:rFonts w:eastAsia="Times New Roman"/>
          <w:sz w:val="19"/>
          <w:szCs w:val="19"/>
        </w:rPr>
        <w:t xml:space="preserve"> </w:t>
      </w:r>
      <w:r w:rsidR="00B76305" w:rsidRPr="00B76305">
        <w:rPr>
          <w:rFonts w:eastAsia="Times New Roman"/>
          <w:sz w:val="19"/>
          <w:szCs w:val="19"/>
        </w:rPr>
        <w:t>and</w:t>
      </w:r>
      <w:r w:rsidR="00B76305">
        <w:rPr>
          <w:rFonts w:eastAsia="Times New Roman"/>
          <w:sz w:val="19"/>
          <w:szCs w:val="19"/>
        </w:rPr>
        <w:t xml:space="preserve"> </w:t>
      </w:r>
      <w:r w:rsidR="00B76305" w:rsidRPr="00B76305">
        <w:rPr>
          <w:rFonts w:eastAsia="Times New Roman"/>
          <w:sz w:val="19"/>
          <w:szCs w:val="19"/>
        </w:rPr>
        <w:t>the</w:t>
      </w:r>
      <w:r w:rsidR="00B76305">
        <w:rPr>
          <w:rFonts w:eastAsia="Times New Roman"/>
          <w:sz w:val="19"/>
          <w:szCs w:val="19"/>
        </w:rPr>
        <w:t xml:space="preserve"> </w:t>
      </w:r>
      <w:r w:rsidR="00B76305" w:rsidRPr="00B76305">
        <w:rPr>
          <w:rFonts w:eastAsia="Times New Roman"/>
          <w:sz w:val="19"/>
          <w:szCs w:val="19"/>
        </w:rPr>
        <w:t>controversy</w:t>
      </w:r>
      <w:r w:rsidR="00B76305">
        <w:rPr>
          <w:rFonts w:eastAsia="Times New Roman"/>
          <w:sz w:val="19"/>
          <w:szCs w:val="19"/>
        </w:rPr>
        <w:t xml:space="preserve"> </w:t>
      </w:r>
      <w:r w:rsidR="00B76305" w:rsidRPr="00B76305">
        <w:rPr>
          <w:rFonts w:eastAsia="Times New Roman"/>
          <w:sz w:val="19"/>
          <w:szCs w:val="19"/>
        </w:rPr>
        <w:t>about</w:t>
      </w:r>
      <w:r w:rsidR="00B76305">
        <w:rPr>
          <w:rFonts w:eastAsia="Times New Roman"/>
          <w:sz w:val="19"/>
          <w:szCs w:val="19"/>
        </w:rPr>
        <w:t xml:space="preserve"> </w:t>
      </w:r>
      <w:r w:rsidR="00B76305" w:rsidRPr="00B76305">
        <w:rPr>
          <w:rFonts w:eastAsia="Times New Roman"/>
          <w:sz w:val="19"/>
          <w:szCs w:val="19"/>
        </w:rPr>
        <w:t>the</w:t>
      </w:r>
      <w:r w:rsidR="00B76305">
        <w:rPr>
          <w:rFonts w:eastAsia="Times New Roman"/>
          <w:sz w:val="19"/>
          <w:szCs w:val="19"/>
        </w:rPr>
        <w:t xml:space="preserve"> </w:t>
      </w:r>
      <w:r w:rsidR="00B76305" w:rsidRPr="00B76305">
        <w:rPr>
          <w:rFonts w:eastAsia="Times New Roman"/>
          <w:sz w:val="19"/>
          <w:szCs w:val="19"/>
        </w:rPr>
        <w:t>welfare</w:t>
      </w:r>
      <w:r w:rsidR="00B76305">
        <w:rPr>
          <w:rFonts w:eastAsia="Times New Roman"/>
          <w:sz w:val="19"/>
          <w:szCs w:val="19"/>
        </w:rPr>
        <w:t xml:space="preserve"> </w:t>
      </w:r>
      <w:r w:rsidR="00B76305" w:rsidRPr="00B76305">
        <w:rPr>
          <w:rFonts w:eastAsia="Times New Roman"/>
          <w:sz w:val="19"/>
          <w:szCs w:val="19"/>
        </w:rPr>
        <w:t>state</w:t>
      </w:r>
      <w:r w:rsidR="00B76305">
        <w:rPr>
          <w:rFonts w:eastAsia="Times New Roman"/>
          <w:sz w:val="19"/>
          <w:szCs w:val="19"/>
        </w:rPr>
        <w:t xml:space="preserve"> </w:t>
      </w:r>
      <w:r w:rsidR="00B76305" w:rsidRPr="00B76305">
        <w:rPr>
          <w:rFonts w:eastAsia="Times New Roman"/>
          <w:sz w:val="19"/>
          <w:szCs w:val="19"/>
        </w:rPr>
        <w:t>has</w:t>
      </w:r>
      <w:r w:rsidR="00B76305">
        <w:rPr>
          <w:rFonts w:eastAsia="Times New Roman"/>
          <w:sz w:val="19"/>
          <w:szCs w:val="19"/>
        </w:rPr>
        <w:t xml:space="preserve"> </w:t>
      </w:r>
      <w:r w:rsidR="00B76305" w:rsidRPr="00B76305">
        <w:rPr>
          <w:rFonts w:eastAsia="Times New Roman"/>
          <w:sz w:val="19"/>
          <w:szCs w:val="19"/>
        </w:rPr>
        <w:t>been</w:t>
      </w:r>
      <w:r w:rsidR="00B76305">
        <w:rPr>
          <w:rFonts w:eastAsia="Times New Roman"/>
          <w:sz w:val="19"/>
          <w:szCs w:val="19"/>
        </w:rPr>
        <w:t xml:space="preserve"> </w:t>
      </w:r>
      <w:r w:rsidR="00B76305" w:rsidRPr="00B76305">
        <w:rPr>
          <w:rFonts w:eastAsia="Times New Roman"/>
          <w:sz w:val="19"/>
          <w:szCs w:val="19"/>
        </w:rPr>
        <w:t>about</w:t>
      </w:r>
      <w:r w:rsidR="00B76305">
        <w:rPr>
          <w:rFonts w:eastAsia="Times New Roman"/>
          <w:sz w:val="19"/>
          <w:szCs w:val="19"/>
        </w:rPr>
        <w:t xml:space="preserve"> </w:t>
      </w:r>
      <w:r w:rsidR="00B76305" w:rsidRPr="00B76305">
        <w:rPr>
          <w:rFonts w:eastAsia="Times New Roman"/>
          <w:sz w:val="19"/>
          <w:szCs w:val="19"/>
        </w:rPr>
        <w:t>the</w:t>
      </w:r>
      <w:r w:rsidR="00B76305">
        <w:rPr>
          <w:rFonts w:eastAsia="Times New Roman"/>
          <w:sz w:val="19"/>
          <w:szCs w:val="19"/>
        </w:rPr>
        <w:t xml:space="preserve"> </w:t>
      </w:r>
      <w:r w:rsidR="00B76305" w:rsidRPr="00B76305">
        <w:rPr>
          <w:rFonts w:eastAsia="Times New Roman"/>
          <w:sz w:val="19"/>
          <w:szCs w:val="19"/>
        </w:rPr>
        <w:t>family</w:t>
      </w:r>
      <w:r w:rsidR="00B76305">
        <w:rPr>
          <w:rFonts w:eastAsia="Times New Roman"/>
          <w:sz w:val="19"/>
          <w:szCs w:val="19"/>
        </w:rPr>
        <w:t xml:space="preserve"> </w:t>
      </w:r>
      <w:r w:rsidR="00B76305" w:rsidRPr="00B76305">
        <w:rPr>
          <w:rFonts w:eastAsia="Times New Roman"/>
          <w:sz w:val="19"/>
          <w:szCs w:val="19"/>
        </w:rPr>
        <w:t>wage.</w:t>
      </w:r>
      <w:r w:rsidR="00B76305">
        <w:rPr>
          <w:rFonts w:eastAsia="Times New Roman"/>
          <w:sz w:val="19"/>
          <w:szCs w:val="19"/>
        </w:rPr>
        <w:t xml:space="preserve"> </w:t>
      </w:r>
      <w:r w:rsidR="00B76305" w:rsidRPr="00D861F3">
        <w:rPr>
          <w:rStyle w:val="Emphasis"/>
        </w:rPr>
        <w:t>A "living wage</w:t>
      </w:r>
      <w:r w:rsidR="00D861F3">
        <w:rPr>
          <w:rStyle w:val="Emphasis"/>
        </w:rPr>
        <w:t>”</w:t>
      </w:r>
      <w:r w:rsidR="00B76305" w:rsidRPr="00D861F3">
        <w:rPr>
          <w:rStyle w:val="Emphasis"/>
        </w:rPr>
        <w:t xml:space="preserve"> has been defined as what is required for a worker as breadwinner to support a wife and family, rather than what is needed to support himself;</w:t>
      </w:r>
      <w:r w:rsidR="00B76305">
        <w:rPr>
          <w:rFonts w:eastAsia="Times New Roman"/>
          <w:sz w:val="19"/>
          <w:szCs w:val="19"/>
        </w:rPr>
        <w:t xml:space="preserve"> </w:t>
      </w:r>
      <w:r w:rsidR="00B76305" w:rsidRPr="00B76305">
        <w:rPr>
          <w:rFonts w:eastAsia="Times New Roman"/>
          <w:sz w:val="19"/>
          <w:szCs w:val="19"/>
        </w:rPr>
        <w:t>the</w:t>
      </w:r>
      <w:r w:rsidR="00B76305">
        <w:rPr>
          <w:rFonts w:eastAsia="Times New Roman"/>
          <w:sz w:val="19"/>
          <w:szCs w:val="19"/>
        </w:rPr>
        <w:t xml:space="preserve"> </w:t>
      </w:r>
      <w:r w:rsidR="00B76305" w:rsidRPr="00B76305">
        <w:rPr>
          <w:rFonts w:eastAsia="Times New Roman"/>
          <w:sz w:val="19"/>
          <w:szCs w:val="19"/>
        </w:rPr>
        <w:t>wage</w:t>
      </w:r>
      <w:r w:rsidR="00B76305">
        <w:rPr>
          <w:rFonts w:eastAsia="Times New Roman"/>
          <w:sz w:val="19"/>
          <w:szCs w:val="19"/>
        </w:rPr>
        <w:t xml:space="preserve"> </w:t>
      </w:r>
      <w:r w:rsidR="00B76305" w:rsidRPr="00B76305">
        <w:rPr>
          <w:rFonts w:eastAsia="Times New Roman"/>
          <w:sz w:val="19"/>
          <w:szCs w:val="19"/>
        </w:rPr>
        <w:t>is</w:t>
      </w:r>
      <w:r w:rsidR="00B76305">
        <w:rPr>
          <w:rFonts w:eastAsia="Times New Roman"/>
          <w:sz w:val="19"/>
          <w:szCs w:val="19"/>
        </w:rPr>
        <w:t xml:space="preserve"> </w:t>
      </w:r>
      <w:r w:rsidR="00B76305" w:rsidRPr="00B76305">
        <w:rPr>
          <w:rFonts w:eastAsia="Times New Roman"/>
          <w:sz w:val="19"/>
          <w:szCs w:val="19"/>
        </w:rPr>
        <w:t>not</w:t>
      </w:r>
      <w:r w:rsidR="00B76305">
        <w:rPr>
          <w:rFonts w:eastAsia="Times New Roman"/>
          <w:sz w:val="19"/>
          <w:szCs w:val="19"/>
        </w:rPr>
        <w:t xml:space="preserve"> </w:t>
      </w:r>
      <w:r w:rsidR="00B76305" w:rsidRPr="00B76305">
        <w:rPr>
          <w:rFonts w:eastAsia="Times New Roman"/>
          <w:sz w:val="19"/>
          <w:szCs w:val="19"/>
        </w:rPr>
        <w:t>what</w:t>
      </w:r>
      <w:r w:rsidR="00B76305">
        <w:rPr>
          <w:rFonts w:eastAsia="Times New Roman"/>
          <w:sz w:val="19"/>
          <w:szCs w:val="19"/>
        </w:rPr>
        <w:t xml:space="preserve"> </w:t>
      </w:r>
      <w:r w:rsidR="00B76305" w:rsidRPr="00B76305">
        <w:rPr>
          <w:rFonts w:eastAsia="Times New Roman"/>
          <w:sz w:val="19"/>
          <w:szCs w:val="19"/>
        </w:rPr>
        <w:t>is</w:t>
      </w:r>
      <w:r w:rsidR="00B76305">
        <w:rPr>
          <w:rFonts w:eastAsia="Times New Roman"/>
          <w:sz w:val="19"/>
          <w:szCs w:val="19"/>
        </w:rPr>
        <w:t xml:space="preserve"> </w:t>
      </w:r>
      <w:r w:rsidR="00B76305" w:rsidRPr="00B76305">
        <w:rPr>
          <w:rFonts w:eastAsia="Times New Roman"/>
          <w:sz w:val="19"/>
          <w:szCs w:val="19"/>
        </w:rPr>
        <w:t>sufficient</w:t>
      </w:r>
      <w:r w:rsidR="00B76305">
        <w:rPr>
          <w:rFonts w:eastAsia="Times New Roman"/>
          <w:sz w:val="19"/>
          <w:szCs w:val="19"/>
        </w:rPr>
        <w:t xml:space="preserve"> </w:t>
      </w:r>
      <w:r w:rsidR="00B76305" w:rsidRPr="00B76305">
        <w:rPr>
          <w:rFonts w:eastAsia="Times New Roman"/>
          <w:sz w:val="19"/>
          <w:szCs w:val="19"/>
        </w:rPr>
        <w:t>to</w:t>
      </w:r>
      <w:r w:rsidR="00B76305">
        <w:rPr>
          <w:rFonts w:eastAsia="Times New Roman"/>
          <w:sz w:val="19"/>
          <w:szCs w:val="19"/>
        </w:rPr>
        <w:t xml:space="preserve"> </w:t>
      </w:r>
      <w:r w:rsidR="00B76305" w:rsidRPr="00B76305">
        <w:rPr>
          <w:rFonts w:eastAsia="Times New Roman"/>
          <w:sz w:val="19"/>
          <w:szCs w:val="19"/>
        </w:rPr>
        <w:t>reproduce</w:t>
      </w:r>
      <w:r w:rsidR="00B76305">
        <w:rPr>
          <w:rFonts w:eastAsia="Times New Roman"/>
          <w:sz w:val="19"/>
          <w:szCs w:val="19"/>
        </w:rPr>
        <w:t xml:space="preserve"> </w:t>
      </w:r>
      <w:r w:rsidR="00B76305" w:rsidRPr="00B76305">
        <w:rPr>
          <w:rFonts w:eastAsia="Times New Roman"/>
          <w:sz w:val="19"/>
          <w:szCs w:val="19"/>
        </w:rPr>
        <w:t>the</w:t>
      </w:r>
      <w:r w:rsidR="00B76305">
        <w:rPr>
          <w:rFonts w:eastAsia="Times New Roman"/>
          <w:sz w:val="19"/>
          <w:szCs w:val="19"/>
        </w:rPr>
        <w:t xml:space="preserve"> </w:t>
      </w:r>
      <w:r w:rsidR="00B76305" w:rsidRPr="00B76305">
        <w:rPr>
          <w:rFonts w:eastAsia="Times New Roman"/>
          <w:sz w:val="19"/>
          <w:szCs w:val="19"/>
        </w:rPr>
        <w:t>worker's</w:t>
      </w:r>
      <w:r w:rsidR="00B76305">
        <w:rPr>
          <w:rFonts w:eastAsia="Times New Roman"/>
          <w:sz w:val="19"/>
          <w:szCs w:val="19"/>
        </w:rPr>
        <w:t xml:space="preserve"> </w:t>
      </w:r>
      <w:r w:rsidR="00B76305" w:rsidRPr="00B76305">
        <w:rPr>
          <w:rFonts w:eastAsia="Times New Roman"/>
          <w:sz w:val="19"/>
          <w:szCs w:val="19"/>
        </w:rPr>
        <w:t>own</w:t>
      </w:r>
      <w:r w:rsidR="00B76305">
        <w:rPr>
          <w:rFonts w:eastAsia="Times New Roman"/>
          <w:sz w:val="19"/>
          <w:szCs w:val="19"/>
        </w:rPr>
        <w:t xml:space="preserve"> </w:t>
      </w:r>
      <w:r w:rsidR="00B76305" w:rsidRPr="00B76305">
        <w:rPr>
          <w:rFonts w:eastAsia="Times New Roman"/>
          <w:sz w:val="19"/>
          <w:szCs w:val="19"/>
        </w:rPr>
        <w:t>labor</w:t>
      </w:r>
      <w:r w:rsidR="00B76305">
        <w:rPr>
          <w:rFonts w:eastAsia="Times New Roman"/>
          <w:sz w:val="19"/>
          <w:szCs w:val="19"/>
        </w:rPr>
        <w:t xml:space="preserve"> </w:t>
      </w:r>
      <w:r w:rsidR="00B76305" w:rsidRPr="00B76305">
        <w:rPr>
          <w:rFonts w:eastAsia="Times New Roman"/>
          <w:sz w:val="19"/>
          <w:szCs w:val="19"/>
        </w:rPr>
        <w:t>power,</w:t>
      </w:r>
      <w:r w:rsidR="00B76305">
        <w:rPr>
          <w:rFonts w:eastAsia="Times New Roman"/>
          <w:sz w:val="19"/>
          <w:szCs w:val="19"/>
        </w:rPr>
        <w:t xml:space="preserve"> </w:t>
      </w:r>
      <w:r w:rsidR="00B76305" w:rsidRPr="00B76305">
        <w:rPr>
          <w:rFonts w:eastAsia="Times New Roman"/>
          <w:sz w:val="19"/>
          <w:szCs w:val="19"/>
        </w:rPr>
        <w:t>but</w:t>
      </w:r>
      <w:r w:rsidR="00B76305">
        <w:rPr>
          <w:rFonts w:eastAsia="Times New Roman"/>
          <w:sz w:val="19"/>
          <w:szCs w:val="19"/>
        </w:rPr>
        <w:t xml:space="preserve"> </w:t>
      </w:r>
      <w:r w:rsidR="00B76305" w:rsidRPr="00B76305">
        <w:rPr>
          <w:rFonts w:eastAsia="Times New Roman"/>
          <w:sz w:val="19"/>
          <w:szCs w:val="19"/>
        </w:rPr>
        <w:t>what</w:t>
      </w:r>
      <w:r w:rsidR="00B76305">
        <w:rPr>
          <w:rFonts w:eastAsia="Times New Roman"/>
          <w:sz w:val="19"/>
          <w:szCs w:val="19"/>
        </w:rPr>
        <w:t xml:space="preserve"> </w:t>
      </w:r>
      <w:r w:rsidR="00B76305" w:rsidRPr="00B76305">
        <w:rPr>
          <w:rFonts w:eastAsia="Times New Roman"/>
          <w:sz w:val="19"/>
          <w:szCs w:val="19"/>
        </w:rPr>
        <w:t>is</w:t>
      </w:r>
      <w:r w:rsidR="00B76305">
        <w:rPr>
          <w:rFonts w:eastAsia="Times New Roman"/>
          <w:sz w:val="19"/>
          <w:szCs w:val="19"/>
        </w:rPr>
        <w:t xml:space="preserve"> </w:t>
      </w:r>
      <w:r w:rsidR="00B76305" w:rsidRPr="00B76305">
        <w:rPr>
          <w:rFonts w:eastAsia="Times New Roman"/>
          <w:sz w:val="19"/>
          <w:szCs w:val="19"/>
        </w:rPr>
        <w:t>sufficient,</w:t>
      </w:r>
      <w:r w:rsidR="00B76305">
        <w:rPr>
          <w:rFonts w:eastAsia="Times New Roman"/>
          <w:sz w:val="19"/>
          <w:szCs w:val="19"/>
        </w:rPr>
        <w:t xml:space="preserve"> </w:t>
      </w:r>
      <w:r w:rsidR="00B76305" w:rsidRPr="00B76305">
        <w:rPr>
          <w:rFonts w:eastAsia="Times New Roman"/>
          <w:sz w:val="19"/>
          <w:szCs w:val="19"/>
        </w:rPr>
        <w:t>in</w:t>
      </w:r>
      <w:r w:rsidR="00B76305">
        <w:rPr>
          <w:rFonts w:eastAsia="Times New Roman"/>
          <w:sz w:val="19"/>
          <w:szCs w:val="19"/>
        </w:rPr>
        <w:t xml:space="preserve"> </w:t>
      </w:r>
      <w:r w:rsidR="00B76305" w:rsidRPr="00B76305">
        <w:rPr>
          <w:rFonts w:eastAsia="Times New Roman"/>
          <w:sz w:val="19"/>
          <w:szCs w:val="19"/>
        </w:rPr>
        <w:t>combination</w:t>
      </w:r>
      <w:r w:rsidR="00B76305">
        <w:rPr>
          <w:rFonts w:eastAsia="Times New Roman"/>
          <w:sz w:val="19"/>
          <w:szCs w:val="19"/>
        </w:rPr>
        <w:t xml:space="preserve"> </w:t>
      </w:r>
      <w:r w:rsidR="00B76305" w:rsidRPr="00B76305">
        <w:rPr>
          <w:rFonts w:eastAsia="Times New Roman"/>
          <w:sz w:val="19"/>
          <w:szCs w:val="19"/>
        </w:rPr>
        <w:t>with</w:t>
      </w:r>
      <w:r w:rsidR="00B76305">
        <w:rPr>
          <w:rFonts w:eastAsia="Times New Roman"/>
          <w:sz w:val="19"/>
          <w:szCs w:val="19"/>
        </w:rPr>
        <w:t xml:space="preserve"> </w:t>
      </w:r>
      <w:r w:rsidR="00B76305" w:rsidRPr="00B76305">
        <w:rPr>
          <w:rFonts w:eastAsia="Times New Roman"/>
          <w:sz w:val="19"/>
          <w:szCs w:val="19"/>
        </w:rPr>
        <w:t>the</w:t>
      </w:r>
      <w:r w:rsidR="00B76305">
        <w:rPr>
          <w:rFonts w:eastAsia="Times New Roman"/>
          <w:sz w:val="19"/>
          <w:szCs w:val="19"/>
        </w:rPr>
        <w:t xml:space="preserve"> </w:t>
      </w:r>
      <w:r w:rsidR="00B76305" w:rsidRPr="00B76305">
        <w:rPr>
          <w:rFonts w:eastAsia="Times New Roman"/>
          <w:sz w:val="19"/>
          <w:szCs w:val="19"/>
        </w:rPr>
        <w:t>unpaid</w:t>
      </w:r>
      <w:r w:rsidR="00B76305">
        <w:rPr>
          <w:rFonts w:eastAsia="Times New Roman"/>
          <w:sz w:val="19"/>
          <w:szCs w:val="19"/>
        </w:rPr>
        <w:t xml:space="preserve"> </w:t>
      </w:r>
      <w:r w:rsidR="00B76305" w:rsidRPr="00B76305">
        <w:rPr>
          <w:rFonts w:eastAsia="Times New Roman"/>
          <w:sz w:val="19"/>
          <w:szCs w:val="19"/>
        </w:rPr>
        <w:t>work</w:t>
      </w:r>
      <w:r w:rsidR="00B76305">
        <w:rPr>
          <w:rFonts w:eastAsia="Times New Roman"/>
          <w:sz w:val="19"/>
          <w:szCs w:val="19"/>
        </w:rPr>
        <w:t xml:space="preserve"> </w:t>
      </w:r>
      <w:r w:rsidR="00B76305" w:rsidRPr="00B76305">
        <w:rPr>
          <w:rFonts w:eastAsia="Times New Roman"/>
          <w:sz w:val="19"/>
          <w:szCs w:val="19"/>
        </w:rPr>
        <w:t>of</w:t>
      </w:r>
      <w:r w:rsidR="00B76305">
        <w:rPr>
          <w:rFonts w:eastAsia="Times New Roman"/>
          <w:sz w:val="19"/>
          <w:szCs w:val="19"/>
        </w:rPr>
        <w:t xml:space="preserve"> </w:t>
      </w:r>
      <w:r w:rsidR="00B76305" w:rsidRPr="00B76305">
        <w:rPr>
          <w:rFonts w:eastAsia="Times New Roman"/>
          <w:sz w:val="19"/>
          <w:szCs w:val="19"/>
        </w:rPr>
        <w:t>the</w:t>
      </w:r>
      <w:r w:rsidR="00B76305">
        <w:rPr>
          <w:rFonts w:eastAsia="Times New Roman"/>
          <w:sz w:val="19"/>
          <w:szCs w:val="19"/>
        </w:rPr>
        <w:t xml:space="preserve"> </w:t>
      </w:r>
      <w:r w:rsidR="00B76305" w:rsidRPr="00B76305">
        <w:rPr>
          <w:rFonts w:eastAsia="Times New Roman"/>
          <w:sz w:val="19"/>
          <w:szCs w:val="19"/>
        </w:rPr>
        <w:t>housewife,</w:t>
      </w:r>
      <w:r w:rsidR="00B76305">
        <w:rPr>
          <w:rFonts w:eastAsia="Times New Roman"/>
          <w:sz w:val="19"/>
          <w:szCs w:val="19"/>
        </w:rPr>
        <w:t xml:space="preserve"> </w:t>
      </w:r>
      <w:r w:rsidR="00B76305" w:rsidRPr="00B76305">
        <w:rPr>
          <w:rFonts w:eastAsia="Times New Roman"/>
          <w:sz w:val="19"/>
          <w:szCs w:val="19"/>
        </w:rPr>
        <w:t>to</w:t>
      </w:r>
      <w:r w:rsidR="00B76305">
        <w:rPr>
          <w:rFonts w:eastAsia="Times New Roman"/>
          <w:sz w:val="19"/>
          <w:szCs w:val="19"/>
        </w:rPr>
        <w:t xml:space="preserve"> </w:t>
      </w:r>
      <w:r w:rsidR="00B76305" w:rsidRPr="00B76305">
        <w:rPr>
          <w:rFonts w:eastAsia="Times New Roman"/>
          <w:sz w:val="19"/>
          <w:szCs w:val="19"/>
        </w:rPr>
        <w:t>reproduce</w:t>
      </w:r>
      <w:r w:rsidR="00B76305">
        <w:rPr>
          <w:rFonts w:eastAsia="Times New Roman"/>
          <w:sz w:val="19"/>
          <w:szCs w:val="19"/>
        </w:rPr>
        <w:t xml:space="preserve"> </w:t>
      </w:r>
      <w:r w:rsidR="00B76305" w:rsidRPr="00B76305">
        <w:rPr>
          <w:rFonts w:eastAsia="Times New Roman"/>
          <w:sz w:val="19"/>
          <w:szCs w:val="19"/>
        </w:rPr>
        <w:t>the</w:t>
      </w:r>
      <w:r w:rsidR="00B76305">
        <w:rPr>
          <w:rFonts w:eastAsia="Times New Roman"/>
          <w:sz w:val="19"/>
          <w:szCs w:val="19"/>
        </w:rPr>
        <w:t xml:space="preserve"> </w:t>
      </w:r>
      <w:r w:rsidR="00B76305" w:rsidRPr="00B76305">
        <w:rPr>
          <w:rFonts w:eastAsia="Times New Roman"/>
          <w:sz w:val="19"/>
          <w:szCs w:val="19"/>
        </w:rPr>
        <w:t>labor</w:t>
      </w:r>
      <w:r w:rsidR="00B76305">
        <w:rPr>
          <w:rFonts w:eastAsia="Times New Roman"/>
          <w:sz w:val="19"/>
          <w:szCs w:val="19"/>
        </w:rPr>
        <w:t xml:space="preserve"> </w:t>
      </w:r>
      <w:r w:rsidR="00B76305" w:rsidRPr="00B76305">
        <w:rPr>
          <w:rFonts w:eastAsia="Times New Roman"/>
          <w:sz w:val="19"/>
          <w:szCs w:val="19"/>
        </w:rPr>
        <w:t>power</w:t>
      </w:r>
      <w:r w:rsidR="00B76305">
        <w:rPr>
          <w:rFonts w:eastAsia="Times New Roman"/>
          <w:sz w:val="19"/>
          <w:szCs w:val="19"/>
        </w:rPr>
        <w:t xml:space="preserve"> </w:t>
      </w:r>
      <w:r w:rsidR="00B76305" w:rsidRPr="00B76305">
        <w:rPr>
          <w:rFonts w:eastAsia="Times New Roman"/>
          <w:sz w:val="19"/>
          <w:szCs w:val="19"/>
        </w:rPr>
        <w:t>of</w:t>
      </w:r>
      <w:r w:rsidR="00B76305">
        <w:rPr>
          <w:rFonts w:eastAsia="Times New Roman"/>
          <w:sz w:val="19"/>
          <w:szCs w:val="19"/>
        </w:rPr>
        <w:t xml:space="preserve"> </w:t>
      </w:r>
      <w:r w:rsidR="00B76305" w:rsidRPr="00B76305">
        <w:rPr>
          <w:rFonts w:eastAsia="Times New Roman"/>
          <w:sz w:val="19"/>
          <w:szCs w:val="19"/>
        </w:rPr>
        <w:t>the</w:t>
      </w:r>
      <w:r w:rsidR="00B76305">
        <w:rPr>
          <w:rFonts w:eastAsia="Times New Roman"/>
          <w:sz w:val="19"/>
          <w:szCs w:val="19"/>
        </w:rPr>
        <w:t xml:space="preserve"> </w:t>
      </w:r>
      <w:r w:rsidR="00B76305" w:rsidRPr="00B76305">
        <w:rPr>
          <w:rFonts w:eastAsia="Times New Roman"/>
          <w:sz w:val="19"/>
          <w:szCs w:val="19"/>
        </w:rPr>
        <w:t>present</w:t>
      </w:r>
      <w:r w:rsidR="00B76305">
        <w:rPr>
          <w:rFonts w:eastAsia="Times New Roman"/>
          <w:sz w:val="19"/>
          <w:szCs w:val="19"/>
        </w:rPr>
        <w:t xml:space="preserve"> </w:t>
      </w:r>
      <w:r w:rsidR="00B76305" w:rsidRPr="00B76305">
        <w:rPr>
          <w:rFonts w:eastAsia="Times New Roman"/>
          <w:sz w:val="19"/>
          <w:szCs w:val="19"/>
        </w:rPr>
        <w:t>and</w:t>
      </w:r>
      <w:r w:rsidR="00B76305">
        <w:rPr>
          <w:rFonts w:eastAsia="Times New Roman"/>
          <w:sz w:val="19"/>
          <w:szCs w:val="19"/>
        </w:rPr>
        <w:t xml:space="preserve"> </w:t>
      </w:r>
      <w:r w:rsidR="00B76305" w:rsidRPr="00B76305">
        <w:rPr>
          <w:rFonts w:eastAsia="Times New Roman"/>
          <w:sz w:val="19"/>
          <w:szCs w:val="19"/>
        </w:rPr>
        <w:t>future</w:t>
      </w:r>
      <w:r w:rsidR="00B76305">
        <w:rPr>
          <w:rFonts w:eastAsia="Times New Roman"/>
          <w:sz w:val="19"/>
          <w:szCs w:val="19"/>
        </w:rPr>
        <w:t xml:space="preserve"> </w:t>
      </w:r>
      <w:r w:rsidR="00B76305" w:rsidRPr="00B76305">
        <w:rPr>
          <w:rFonts w:eastAsia="Times New Roman"/>
          <w:sz w:val="19"/>
          <w:szCs w:val="19"/>
        </w:rPr>
        <w:t>labor</w:t>
      </w:r>
      <w:r w:rsidR="00B76305">
        <w:rPr>
          <w:rFonts w:eastAsia="Times New Roman"/>
          <w:sz w:val="19"/>
          <w:szCs w:val="19"/>
        </w:rPr>
        <w:t xml:space="preserve"> </w:t>
      </w:r>
      <w:r w:rsidR="00B76305" w:rsidRPr="00B76305">
        <w:rPr>
          <w:rFonts w:eastAsia="Times New Roman"/>
          <w:sz w:val="19"/>
          <w:szCs w:val="19"/>
        </w:rPr>
        <w:t xml:space="preserve">force. </w:t>
      </w:r>
    </w:p>
    <w:p w14:paraId="0B6BB9CB" w14:textId="77777777" w:rsidR="00D861F3" w:rsidRPr="00D861F3" w:rsidRDefault="00426750" w:rsidP="00D861F3">
      <w:pPr>
        <w:pStyle w:val="Heading4"/>
      </w:pPr>
      <w:r w:rsidRPr="00D861F3">
        <w:t>Patriarchal Domination is the root cause of all forms of domination. Systemic dehumanization, famine, ecological devastation and nuclear warfare are all inevitable in a world of patriarchy</w:t>
      </w:r>
    </w:p>
    <w:p w14:paraId="3EC35F76" w14:textId="77777777" w:rsidR="00426750" w:rsidRPr="00B76305" w:rsidRDefault="00765EB7" w:rsidP="00426750">
      <w:pPr>
        <w:pStyle w:val="NormalWeb"/>
        <w:rPr>
          <w:sz w:val="20"/>
        </w:rPr>
      </w:pPr>
      <w:r>
        <w:rPr>
          <w:rStyle w:val="Style13ptBold"/>
        </w:rPr>
        <w:t>H</w:t>
      </w:r>
      <w:r w:rsidR="00426750" w:rsidRPr="00D861F3">
        <w:rPr>
          <w:rStyle w:val="Style13ptBold"/>
        </w:rPr>
        <w:t xml:space="preserve">ooks 89 </w:t>
      </w:r>
      <w:r w:rsidR="00426750" w:rsidRPr="00B76305">
        <w:rPr>
          <w:sz w:val="20"/>
        </w:rPr>
        <w:t>bell hooks (American author, feminist and social activist, Professor of English at City College in NY) Talking Back: Thinking Feminist – Thinking Black pp. 19-20 1989</w:t>
      </w:r>
      <w:r w:rsidR="00426750" w:rsidRPr="00B76305">
        <w:rPr>
          <w:sz w:val="20"/>
        </w:rPr>
        <w:br/>
      </w:r>
      <w:r w:rsidR="00B76305" w:rsidRPr="00765EB7">
        <w:rPr>
          <w:rStyle w:val="Emphasis"/>
        </w:rPr>
        <w:t>We live in a world</w:t>
      </w:r>
      <w:r w:rsidR="00B76305" w:rsidRPr="00B76305">
        <w:rPr>
          <w:sz w:val="20"/>
        </w:rPr>
        <w:t xml:space="preserve"> in crisis—a world </w:t>
      </w:r>
      <w:r w:rsidR="00B76305" w:rsidRPr="00765EB7">
        <w:rPr>
          <w:rStyle w:val="Emphasis"/>
        </w:rPr>
        <w:t>governed</w:t>
      </w:r>
      <w:r w:rsidR="00B76305" w:rsidRPr="00B76305">
        <w:rPr>
          <w:sz w:val="20"/>
        </w:rPr>
        <w:t xml:space="preserve"> </w:t>
      </w:r>
      <w:r w:rsidR="00B76305" w:rsidRPr="00765EB7">
        <w:rPr>
          <w:rStyle w:val="Emphasis"/>
        </w:rPr>
        <w:t>by politics of domination,</w:t>
      </w:r>
      <w:r w:rsidR="00B76305" w:rsidRPr="00B76305">
        <w:rPr>
          <w:sz w:val="20"/>
        </w:rPr>
        <w:t xml:space="preserve"> one in which the belief in a notion of superior and inferior, and its concomitant ideology—that the superior should rule over the inferior—effects the lives of all people everywhere, whether poor or privileged, literate or illiterate. </w:t>
      </w:r>
      <w:r w:rsidR="00B76305" w:rsidRPr="00765EB7">
        <w:rPr>
          <w:rStyle w:val="Emphasis"/>
        </w:rPr>
        <w:t>Systematic dehumanization, worldwide famine, ecological devastation, industrial contamination, and the possibility of nuclear destruction are realities which remind us daily that we are in crisis</w:t>
      </w:r>
      <w:r w:rsidR="00B76305" w:rsidRPr="00B76305">
        <w:rPr>
          <w:sz w:val="20"/>
        </w:rPr>
        <w:t xml:space="preserve">. </w:t>
      </w:r>
      <w:r w:rsidR="00B76305" w:rsidRPr="00765EB7">
        <w:rPr>
          <w:rStyle w:val="Emphasis"/>
        </w:rPr>
        <w:t xml:space="preserve">Contemporary </w:t>
      </w:r>
      <w:r w:rsidR="00B76305" w:rsidRPr="00765EB7">
        <w:t>feminist</w:t>
      </w:r>
      <w:r w:rsidR="00B76305" w:rsidRPr="00765EB7">
        <w:rPr>
          <w:rStyle w:val="Emphasis"/>
        </w:rPr>
        <w:t xml:space="preserve"> thinkers often cite sexual politics as the origin of this crisis.</w:t>
      </w:r>
      <w:r w:rsidR="00B76305" w:rsidRPr="00B76305">
        <w:rPr>
          <w:sz w:val="20"/>
        </w:rPr>
        <w:t xml:space="preserve"> They point to the insistence on difference as that factor which becomes the occasion for separation and domination and sugges</w:t>
      </w:r>
      <w:r w:rsidR="00B76305">
        <w:rPr>
          <w:sz w:val="20"/>
        </w:rPr>
        <w:t>ts</w:t>
      </w:r>
      <w:r w:rsidR="00B76305" w:rsidRPr="00B76305">
        <w:rPr>
          <w:sz w:val="20"/>
        </w:rPr>
        <w:t xml:space="preserve"> that </w:t>
      </w:r>
      <w:r w:rsidR="00B76305" w:rsidRPr="00765EB7">
        <w:rPr>
          <w:rStyle w:val="Emphasis"/>
        </w:rPr>
        <w:t>differentiation of status between females and males globally is an indication that patriarchal domination of the planet is the root cause of the problems</w:t>
      </w:r>
      <w:r w:rsidR="00B76305" w:rsidRPr="00B76305">
        <w:rPr>
          <w:sz w:val="20"/>
        </w:rPr>
        <w:t xml:space="preserve">. Such an assumption has fostered the notion that </w:t>
      </w:r>
      <w:r w:rsidR="00B76305" w:rsidRPr="00765EB7">
        <w:rPr>
          <w:rStyle w:val="Emphasis"/>
        </w:rPr>
        <w:t>elimination of sexist oppression would necessarily lead to the eradication of all forms of domination</w:t>
      </w:r>
      <w:r w:rsidR="00B76305" w:rsidRPr="00B76305">
        <w:rPr>
          <w:sz w:val="20"/>
        </w:rPr>
        <w:t xml:space="preserve">. It is an argument that has led influential Western white women to feel that feminist movement should be the central political agenda for females globally. </w:t>
      </w:r>
      <w:r w:rsidR="00B76305" w:rsidRPr="00765EB7">
        <w:rPr>
          <w:rStyle w:val="Emphasis"/>
        </w:rPr>
        <w:t>Ideologically</w:t>
      </w:r>
      <w:r w:rsidR="00B76305" w:rsidRPr="00B76305">
        <w:rPr>
          <w:sz w:val="20"/>
        </w:rPr>
        <w:t xml:space="preserve">, thinking in this direction enables Western women, especially privileged white women, to suggest that </w:t>
      </w:r>
      <w:r w:rsidR="00B76305" w:rsidRPr="00765EB7">
        <w:rPr>
          <w:rStyle w:val="Emphasis"/>
        </w:rPr>
        <w:t>racism and class exploitation are merely the offspring of</w:t>
      </w:r>
      <w:r w:rsidR="00B76305" w:rsidRPr="00B76305">
        <w:rPr>
          <w:sz w:val="20"/>
        </w:rPr>
        <w:t xml:space="preserve"> the parent system: </w:t>
      </w:r>
      <w:r w:rsidR="00B76305" w:rsidRPr="00765EB7">
        <w:rPr>
          <w:rStyle w:val="Emphasis"/>
        </w:rPr>
        <w:t>patriarchy</w:t>
      </w:r>
      <w:r w:rsidR="00B76305" w:rsidRPr="00B76305">
        <w:rPr>
          <w:sz w:val="20"/>
        </w:rPr>
        <w:t xml:space="preserve">. Within feminist movement in the West, this has led to the assumption that resisting patriarchal domination is a more legitimate feminist action that resisting racism and other forms of domination. Such thinking prevails despite radical critiques made by black women and other women of color who question this proposition. To speculate that an oppositional division between men and women existed in early human communities is to impose on the past, on these non-white groups, a world view that fits all too neatly within contemporary feminist paradigms that name man as enemy and woman as the victim. </w:t>
      </w:r>
    </w:p>
    <w:p w14:paraId="68320CFA" w14:textId="77777777" w:rsidR="00D861F3" w:rsidRPr="00D861F3" w:rsidRDefault="00426750" w:rsidP="00D861F3">
      <w:pPr>
        <w:pStyle w:val="Heading4"/>
      </w:pPr>
      <w:r w:rsidRPr="00D861F3">
        <w:t>Their epistemology is fundamentally flawed and inaccessible to women making the rejection of patriarchy a prerequisite to their impacts</w:t>
      </w:r>
      <w:r w:rsidR="00D861F3" w:rsidRPr="00D861F3">
        <w:t>—we can’t solve their impact with half the population</w:t>
      </w:r>
      <w:r w:rsidRPr="00D861F3">
        <w:t>.</w:t>
      </w:r>
    </w:p>
    <w:p w14:paraId="6328CE3A" w14:textId="77777777" w:rsidR="00CC13EB" w:rsidRDefault="00426750" w:rsidP="00CC13EB">
      <w:pPr>
        <w:spacing w:after="0" w:line="240" w:lineRule="auto"/>
        <w:rPr>
          <w:sz w:val="20"/>
        </w:rPr>
      </w:pPr>
      <w:r w:rsidRPr="00D861F3">
        <w:rPr>
          <w:rStyle w:val="Heading4Char"/>
        </w:rPr>
        <w:br/>
      </w:r>
      <w:r w:rsidRPr="00A869C5">
        <w:rPr>
          <w:rStyle w:val="Style13ptBold"/>
        </w:rPr>
        <w:t xml:space="preserve">Peterson 5 </w:t>
      </w:r>
      <w:r>
        <w:t xml:space="preserve">V. Spike Peterson (Professor at the Department of Political Science at University of Arizona) “How (the Meaning of) Gender Matters in Political Economy” New Political Economy, Vol. 10, No. 4, December 2005 </w:t>
      </w:r>
      <w:hyperlink r:id="rId24" w:history="1"/>
      <w:r>
        <w:br/>
      </w:r>
      <w:r w:rsidR="00CC13EB" w:rsidRPr="00CC13EB">
        <w:rPr>
          <w:sz w:val="20"/>
        </w:rPr>
        <w:t xml:space="preserve">From more constructivist and especially poststructuralist starting points, </w:t>
      </w:r>
      <w:r w:rsidR="00CC13EB" w:rsidRPr="00A869C5">
        <w:rPr>
          <w:rStyle w:val="Emphasis"/>
        </w:rPr>
        <w:t>gender</w:t>
      </w:r>
      <w:r w:rsidR="00CC13EB" w:rsidRPr="00CC13EB">
        <w:rPr>
          <w:sz w:val="20"/>
        </w:rPr>
        <w:t xml:space="preserve"> is understood as a governing code and its inclusion in our analyses necessarily </w:t>
      </w:r>
      <w:r w:rsidR="00CC13EB" w:rsidRPr="00A869C5">
        <w:rPr>
          <w:rStyle w:val="Emphasis"/>
        </w:rPr>
        <w:t>has epistemological</w:t>
      </w:r>
      <w:r w:rsidR="00CC13EB" w:rsidRPr="00CC13EB">
        <w:rPr>
          <w:sz w:val="20"/>
        </w:rPr>
        <w:t xml:space="preserve"> / theoretical </w:t>
      </w:r>
      <w:r w:rsidR="00CC13EB" w:rsidRPr="00A869C5">
        <w:rPr>
          <w:rStyle w:val="Emphasis"/>
        </w:rPr>
        <w:t>implications</w:t>
      </w:r>
      <w:r w:rsidR="00CC13EB" w:rsidRPr="00CC13EB">
        <w:rPr>
          <w:sz w:val="20"/>
        </w:rPr>
        <w:t xml:space="preserve">. On this view, </w:t>
      </w:r>
      <w:r w:rsidR="00CC13EB" w:rsidRPr="00A869C5">
        <w:rPr>
          <w:rStyle w:val="Emphasis"/>
        </w:rPr>
        <w:t>gendering political economy</w:t>
      </w:r>
      <w:r w:rsidR="00CC13EB" w:rsidRPr="00CC13EB">
        <w:rPr>
          <w:sz w:val="20"/>
        </w:rPr>
        <w:t xml:space="preserve"> entails a questioning of orthodox methods and foundational inquiries in so far as these rely on gendered assumptions an</w:t>
      </w:r>
      <w:r w:rsidR="00CC13EB">
        <w:rPr>
          <w:sz w:val="20"/>
        </w:rPr>
        <w:t>d biases. This raises the theor</w:t>
      </w:r>
      <w:r w:rsidR="00CC13EB" w:rsidRPr="00CC13EB">
        <w:rPr>
          <w:sz w:val="20"/>
        </w:rPr>
        <w:t xml:space="preserve">etical stakes dramatically: it </w:t>
      </w:r>
      <w:r w:rsidR="00CC13EB" w:rsidRPr="00A869C5">
        <w:rPr>
          <w:rStyle w:val="Emphasis"/>
        </w:rPr>
        <w:t>threatens to be systemically disruptive, which decreases receptivity and increases resistance to more complex understandings of gender</w:t>
      </w:r>
      <w:r w:rsidR="00CC13EB" w:rsidRPr="00CC13EB">
        <w:rPr>
          <w:sz w:val="20"/>
        </w:rPr>
        <w:t>. It is important to note that, in the absence</w:t>
      </w:r>
      <w:r w:rsidR="00CC13EB">
        <w:rPr>
          <w:sz w:val="20"/>
        </w:rPr>
        <w:t xml:space="preserve"> of constructivist or poststruc</w:t>
      </w:r>
      <w:r w:rsidR="00CC13EB" w:rsidRPr="00CC13EB">
        <w:rPr>
          <w:sz w:val="20"/>
        </w:rPr>
        <w:t xml:space="preserve">turalist insights, the meaning of operational ‘codes’ (gender or otherwise) is neither obvious nor readily comprehended. Hence, the systemic, intellectually transformative work of feminists is effectively ‘invisible’ because it exceeds what the mainstream can see or comprehend through positivist / modernist lenses. In this sense, </w:t>
      </w:r>
      <w:r w:rsidR="00CC13EB" w:rsidRPr="00A869C5">
        <w:rPr>
          <w:rStyle w:val="Emphasis"/>
        </w:rPr>
        <w:t xml:space="preserve">the marginalisation of constructivism </w:t>
      </w:r>
      <w:r w:rsidR="00CC13EB" w:rsidRPr="00A869C5">
        <w:t>and</w:t>
      </w:r>
      <w:r w:rsidR="00CC13EB" w:rsidRPr="00CC13EB">
        <w:rPr>
          <w:sz w:val="20"/>
        </w:rPr>
        <w:t xml:space="preserve"> poststructuralism </w:t>
      </w:r>
      <w:r w:rsidR="00CC13EB" w:rsidRPr="00A869C5">
        <w:rPr>
          <w:rStyle w:val="Emphasis"/>
        </w:rPr>
        <w:t>in</w:t>
      </w:r>
      <w:r w:rsidR="00CC13EB" w:rsidRPr="00CC13EB">
        <w:rPr>
          <w:sz w:val="20"/>
        </w:rPr>
        <w:t xml:space="preserve"> economics, </w:t>
      </w:r>
      <w:r w:rsidR="00CC13EB" w:rsidRPr="00A869C5">
        <w:rPr>
          <w:rStyle w:val="Emphasis"/>
        </w:rPr>
        <w:t>political economy</w:t>
      </w:r>
      <w:r w:rsidR="00CC13EB" w:rsidRPr="00CC13EB">
        <w:rPr>
          <w:sz w:val="20"/>
        </w:rPr>
        <w:t xml:space="preserve"> and IPE </w:t>
      </w:r>
      <w:r w:rsidR="00CC13EB" w:rsidRPr="00A869C5">
        <w:rPr>
          <w:rStyle w:val="Emphasis"/>
        </w:rPr>
        <w:t>significantly limits how gender is understood</w:t>
      </w:r>
      <w:r w:rsidR="00CC13EB" w:rsidRPr="00CC13EB">
        <w:rPr>
          <w:sz w:val="20"/>
        </w:rPr>
        <w:t xml:space="preserve">, and goes some way in explaining both the variation among feminists and the relatively superficial engagement of non-feminists, who cannot (or do not want to) ‘see’ the profound implications of taking gender seriously. In other words, </w:t>
      </w:r>
      <w:r w:rsidR="00CC13EB" w:rsidRPr="00765EB7">
        <w:rPr>
          <w:rStyle w:val="Emphasis"/>
        </w:rPr>
        <w:t>epistemological commitments shape receptivity</w:t>
      </w:r>
      <w:r w:rsidR="00CC13EB" w:rsidRPr="00CC13EB">
        <w:rPr>
          <w:sz w:val="20"/>
        </w:rPr>
        <w:t xml:space="preserve"> to feminist work, and especially which feminist insights / claims are deemed comprehensible, acceptable and / or compelling</w:t>
      </w:r>
    </w:p>
    <w:p w14:paraId="2F7C6721" w14:textId="77777777" w:rsidR="00A8176E" w:rsidRPr="00D861F3" w:rsidRDefault="00A8176E" w:rsidP="00CC13EB">
      <w:pPr>
        <w:spacing w:after="0" w:line="240" w:lineRule="auto"/>
        <w:rPr>
          <w:rFonts w:eastAsiaTheme="majorEastAsia" w:cstheme="majorBidi"/>
          <w:b/>
          <w:iCs/>
          <w:sz w:val="26"/>
        </w:rPr>
      </w:pPr>
    </w:p>
    <w:p w14:paraId="528D3195" w14:textId="77777777" w:rsidR="00A8176E" w:rsidRDefault="00A8176E" w:rsidP="00A8176E">
      <w:pPr>
        <w:pStyle w:val="Heading4"/>
      </w:pPr>
      <w:r>
        <w:t>The CP</w:t>
      </w:r>
      <w:r w:rsidR="00426750">
        <w:t xml:space="preserve"> fight</w:t>
      </w:r>
      <w:r>
        <w:t>s</w:t>
      </w:r>
      <w:r w:rsidR="00426750">
        <w:t xml:space="preserve"> against the patriarchy by breaking the link between employment and income, and by ending the mutual reinforcement of gender roles between employment and marriage.</w:t>
      </w:r>
    </w:p>
    <w:p w14:paraId="0DB3FDBE" w14:textId="77777777" w:rsidR="00426750" w:rsidRDefault="00426750" w:rsidP="00A8176E">
      <w:pPr>
        <w:pStyle w:val="Heading4"/>
      </w:pPr>
      <w:r>
        <w:br/>
      </w:r>
      <w:r w:rsidRPr="00A8176E">
        <w:rPr>
          <w:rStyle w:val="Style13ptBold"/>
        </w:rPr>
        <w:t>Pateman 4</w:t>
      </w:r>
      <w:r>
        <w:t xml:space="preserve"> Carol Pateman (Professor of Government at the University of Sydney) “Democratizing Citizenship: Some Advantages of a Basic Income” Politics and Society Vol. 32 No. 1 March 2004 pp. 89-105 </w:t>
      </w:r>
    </w:p>
    <w:p w14:paraId="4D1A28FB" w14:textId="77777777" w:rsidR="00FB2E09" w:rsidRPr="006650FE" w:rsidRDefault="00FB2E09" w:rsidP="00FB2E09">
      <w:pPr>
        <w:spacing w:after="0" w:line="240" w:lineRule="auto"/>
        <w:rPr>
          <w:rStyle w:val="Emphasis"/>
        </w:rPr>
      </w:pPr>
      <w:r w:rsidRPr="006650FE">
        <w:rPr>
          <w:rFonts w:ascii="Arial" w:eastAsia="Times New Roman" w:hAnsi="Arial" w:cs="Arial"/>
          <w:sz w:val="12"/>
          <w:szCs w:val="17"/>
        </w:rPr>
        <w:t>The second consequence, and a crucial difference between basic income and stak</w:t>
      </w:r>
      <w:r w:rsidR="006650FE" w:rsidRPr="006650FE">
        <w:rPr>
          <w:rFonts w:ascii="Arial" w:eastAsia="Times New Roman" w:hAnsi="Arial" w:cs="Arial"/>
          <w:sz w:val="12"/>
          <w:szCs w:val="17"/>
        </w:rPr>
        <w:t>eholding</w:t>
      </w:r>
      <w:r w:rsidRPr="006650FE">
        <w:rPr>
          <w:rFonts w:ascii="Arial" w:eastAsia="Times New Roman" w:hAnsi="Arial" w:cs="Arial"/>
          <w:sz w:val="12"/>
          <w:szCs w:val="17"/>
        </w:rPr>
        <w:t xml:space="preserve">, is that </w:t>
      </w:r>
      <w:r w:rsidRPr="006650FE">
        <w:rPr>
          <w:rStyle w:val="Emphasis"/>
        </w:rPr>
        <w:t xml:space="preserve">a basic income would </w:t>
      </w:r>
      <w:r w:rsidR="006650FE" w:rsidRPr="006650FE">
        <w:rPr>
          <w:rStyle w:val="Emphasis"/>
        </w:rPr>
        <w:t>gi</w:t>
      </w:r>
      <w:r w:rsidRPr="006650FE">
        <w:rPr>
          <w:rStyle w:val="Emphasis"/>
        </w:rPr>
        <w:t>ve citizens the freedom not to be employed</w:t>
      </w:r>
      <w:r w:rsidRPr="006650FE">
        <w:rPr>
          <w:rFonts w:ascii="Arial" w:eastAsia="Times New Roman" w:hAnsi="Arial" w:cs="Arial"/>
          <w:sz w:val="12"/>
          <w:szCs w:val="17"/>
        </w:rPr>
        <w:t xml:space="preserve">. Both a basic income, if set at the appropriate le v el, and a capita l grant w ould pro vide enlar ged opportunities for indi viduals, b ut the opportuni ties pro - vided by a basic income w ould be f ar wider than those of fered by a stak e, sinc e the ne w opportunities w ould not be conf ined to the competiti v e mark et. A basic income, lik e a stak e, w ould mak e it possible for an yone (at an y point in their life, not merely while the y are young) </w:t>
      </w:r>
      <w:r w:rsidRPr="006650FE">
        <w:rPr>
          <w:rStyle w:val="Emphasis"/>
        </w:rPr>
        <w:t>to go back to school, to retrain for a new occupation, or to open a business</w:t>
      </w:r>
      <w:r w:rsidRPr="006650FE">
        <w:rPr>
          <w:rFonts w:ascii="Arial" w:eastAsia="Times New Roman" w:hAnsi="Arial" w:cs="Arial"/>
          <w:sz w:val="12"/>
          <w:szCs w:val="17"/>
        </w:rPr>
        <w:t>. But a basic income pro viding a modest but decent standard of li ving would do much more.</w:t>
      </w:r>
      <w:r w:rsidRPr="006650FE">
        <w:rPr>
          <w:rFonts w:ascii="Arial" w:hAnsi="Arial" w:cs="Arial"/>
          <w:sz w:val="12"/>
          <w:szCs w:val="17"/>
        </w:rPr>
        <w:t xml:space="preserve"> </w:t>
      </w:r>
      <w:r w:rsidRPr="006650FE">
        <w:rPr>
          <w:rFonts w:ascii="Arial" w:eastAsia="Times New Roman" w:hAnsi="Arial" w:cs="Arial"/>
          <w:sz w:val="12"/>
          <w:szCs w:val="17"/>
        </w:rPr>
        <w:t xml:space="preserve">In The Constitution of Liberty , Friedrich v on Hayek —lik e G. D. H. Cole from a v ery dif ferent point on the political spectrum—argued that emplo yment fostered an outlook among emplo yees that w as an impediment to freedom. The emplo yed , he wrote, are “in man y respects . . . alien and often inimical to much that constitutes the dri ving force of a free society . ” </w:t>
      </w:r>
      <w:r w:rsidRPr="006650FE">
        <w:rPr>
          <w:rFonts w:ascii="Arial" w:eastAsia="Times New Roman" w:hAnsi="Arial" w:cs="Arial"/>
          <w:sz w:val="12"/>
          <w:szCs w:val="10"/>
        </w:rPr>
        <w:t xml:space="preserve">20 </w:t>
      </w:r>
      <w:r w:rsidRPr="006650FE">
        <w:rPr>
          <w:rFonts w:ascii="Arial" w:eastAsia="Times New Roman" w:hAnsi="Arial" w:cs="Arial"/>
          <w:sz w:val="12"/>
          <w:szCs w:val="17"/>
        </w:rPr>
        <w:t xml:space="preserve">His solution w as that there should be as man y gentlemen of pri v ate means as possible to counteract the deleterious ef fect of emplo yment. In ef fect, such gentlemen ha v e lar ge basic incomes, albeit not pro vided by a go v ernment. At a v ery much lo wer le v el of resources a basic income democratizes the freedom open to a gentlemen of pri v ate means to spend time in scholarly pursuits, good w orks, writing poetry , culti v ating friendships, hunting, or being a drone or a w astrel. A basic income w ould allo w indi viduals at an y t ime to do v oluntary or political w ork, for e xample, to learn to surf, to write or paint, </w:t>
      </w:r>
      <w:r w:rsidRPr="006650FE">
        <w:rPr>
          <w:rStyle w:val="Emphasis"/>
        </w:rPr>
        <w:t>to devote themselves to family life, or to</w:t>
      </w:r>
      <w:r w:rsidRPr="006650FE">
        <w:rPr>
          <w:rFonts w:ascii="Arial" w:eastAsia="Times New Roman" w:hAnsi="Arial" w:cs="Arial"/>
          <w:sz w:val="12"/>
          <w:szCs w:val="17"/>
        </w:rPr>
        <w:t xml:space="preserve"> ha v e a quiet period of </w:t>
      </w:r>
      <w:r w:rsidRPr="006650FE">
        <w:rPr>
          <w:rStyle w:val="Emphasis"/>
        </w:rPr>
        <w:t>self-reassessment</w:t>
      </w:r>
      <w:r w:rsidRPr="006650FE">
        <w:rPr>
          <w:rFonts w:ascii="Arial" w:eastAsia="Times New Roman" w:hAnsi="Arial" w:cs="Arial"/>
          <w:sz w:val="12"/>
          <w:szCs w:val="17"/>
        </w:rPr>
        <w:t xml:space="preserve"> or contemplation. </w:t>
      </w:r>
      <w:r w:rsidRPr="006650FE">
        <w:rPr>
          <w:rStyle w:val="Emphasis"/>
        </w:rPr>
        <w:t xml:space="preserve">By opening up this range of opportunities and uncoupling income and standard of life from employment, a basic income has the potential both to encourage critical reassessment of the mutually reinforcing structures of marriage, </w:t>
      </w:r>
      <w:r w:rsidR="006650FE">
        <w:rPr>
          <w:rStyle w:val="Emphasis"/>
        </w:rPr>
        <w:t>emplo</w:t>
      </w:r>
      <w:r w:rsidRPr="006650FE">
        <w:rPr>
          <w:rStyle w:val="Emphasis"/>
        </w:rPr>
        <w:t>yment, and citizenship and to open the possibility that these institutions could be remade in a ne w , more democratic form.</w:t>
      </w:r>
      <w:r w:rsidRPr="006650FE">
        <w:rPr>
          <w:rFonts w:ascii="Arial" w:eastAsia="Times New Roman" w:hAnsi="Arial" w:cs="Arial"/>
          <w:sz w:val="12"/>
          <w:szCs w:val="17"/>
        </w:rPr>
        <w:t xml:space="preserve"> A capital grant gi v en to young people with the aim of assisting indi vidual economic success lacks the same poten tial. In The Stak eholder Society , Ack erman and Alstott ar gue that a stak e encourages indi viduals, in a w ay that a basic income cannot, to reflect upon what the y w ant to do with their li v es, and appraise their situation. “Ci vic reflection” and attention to “the f ate of the nation” become possible when economic anxieties are lifte d. </w:t>
      </w:r>
      <w:r w:rsidRPr="006650FE">
        <w:rPr>
          <w:rFonts w:ascii="Arial" w:eastAsia="Times New Roman" w:hAnsi="Arial" w:cs="Arial"/>
          <w:sz w:val="12"/>
          <w:szCs w:val="10"/>
        </w:rPr>
        <w:t xml:space="preserve">21 </w:t>
      </w:r>
      <w:r w:rsidRPr="006650FE">
        <w:rPr>
          <w:rFonts w:ascii="Arial" w:eastAsia="Times New Roman" w:hAnsi="Arial" w:cs="Arial"/>
          <w:sz w:val="12"/>
          <w:szCs w:val="17"/>
        </w:rPr>
        <w:t xml:space="preserve">A “purer form of patriotism” will arise out of the “simple gratitude to the na tion” that citizens will feel as the y think about their capital grant and the debt that the y o we to their country for the economic citizenship that comes with stak eholding . </w:t>
      </w:r>
      <w:r w:rsidRPr="006650FE">
        <w:rPr>
          <w:rFonts w:ascii="Arial" w:eastAsia="Times New Roman" w:hAnsi="Arial" w:cs="Arial"/>
          <w:sz w:val="12"/>
          <w:szCs w:val="10"/>
        </w:rPr>
        <w:t xml:space="preserve">22 </w:t>
      </w:r>
      <w:r w:rsidRPr="006650FE">
        <w:rPr>
          <w:rFonts w:ascii="Arial" w:eastAsia="Times New Roman" w:hAnsi="Arial" w:cs="Arial"/>
          <w:sz w:val="12"/>
          <w:szCs w:val="17"/>
        </w:rPr>
        <w:t xml:space="preserve">P atriotism and gratitude, ho we v er , ha v e only a tenuous connection to indi vid - ual freedom. Pro vision of a one-time capital grant will no doubt encourage indi - viduals to consider what courses of action are open to them, and might e v en f oster reflection on the debt the y o we to their country . But it seems implausible t hat </w:t>
      </w:r>
      <w:r w:rsidRPr="006650FE">
        <w:rPr>
          <w:rStyle w:val="Emphasis"/>
        </w:rPr>
        <w:t>it would help promote reflection on the political implications of the structural connections between marriage, employment, and citizenship</w:t>
      </w:r>
      <w:r w:rsidRPr="006650FE">
        <w:rPr>
          <w:rFonts w:ascii="Arial" w:eastAsia="Times New Roman" w:hAnsi="Arial" w:cs="Arial"/>
          <w:sz w:val="12"/>
          <w:szCs w:val="17"/>
        </w:rPr>
        <w:t xml:space="preserve">. Both the wide v a riety of opportunities made possible when emplo yment becomes truly voluntary and the f act that </w:t>
      </w:r>
      <w:r w:rsidRPr="006650FE">
        <w:rPr>
          <w:rStyle w:val="Emphasis"/>
        </w:rPr>
        <w:t>women ’ s freedom would be greatly enhanced</w:t>
      </w:r>
      <w:r w:rsidRPr="006650FE">
        <w:rPr>
          <w:rFonts w:ascii="Arial" w:eastAsia="Times New Roman" w:hAnsi="Arial" w:cs="Arial"/>
          <w:sz w:val="12"/>
          <w:szCs w:val="17"/>
        </w:rPr>
        <w:t xml:space="preserve"> mean that, unlik e a stak e, </w:t>
      </w:r>
      <w:r w:rsidRPr="006650FE">
        <w:rPr>
          <w:rStyle w:val="Emphasis"/>
        </w:rPr>
        <w:t>a basic income has the potential to open the door to institutional change</w:t>
      </w:r>
      <w:r w:rsidRPr="006650FE">
        <w:rPr>
          <w:rFonts w:ascii="Arial" w:eastAsia="Times New Roman" w:hAnsi="Arial" w:cs="Arial"/>
          <w:sz w:val="12"/>
          <w:szCs w:val="17"/>
        </w:rPr>
        <w:t xml:space="preserve">— pro viding that democratization is at the forefront of discussion and that feminist ar guments are tak en seriously . The freedom not to be emplo yed runs counter to the direction of much recent public polic y and political rhetoric (especially in Anglo-American coun tries, though the policies are international), and this mak es stak eholding more palatable than basic income in the current political climate. The ef fect of such poli cies and rhetoric is to dra w e v en tighter the long-standing link between emplo ymen t and citizenship, at the v ery time when a reassessment has been made possible by changing circumstances. The institution of emplo yment is a barrier to dem ocratic freedom and citizenship in tw o w ays. First, economic enterprises ha v e an u ndemocratic structure, a point that I shall not pursue here. </w:t>
      </w:r>
      <w:r w:rsidRPr="006650FE">
        <w:rPr>
          <w:rFonts w:ascii="Arial" w:eastAsia="Times New Roman" w:hAnsi="Arial" w:cs="Arial"/>
          <w:sz w:val="12"/>
          <w:szCs w:val="10"/>
        </w:rPr>
        <w:t xml:space="preserve">23 </w:t>
      </w:r>
      <w:r w:rsidRPr="006650FE">
        <w:rPr>
          <w:rFonts w:ascii="Arial" w:eastAsia="Times New Roman" w:hAnsi="Arial" w:cs="Arial"/>
          <w:sz w:val="12"/>
          <w:szCs w:val="17"/>
        </w:rPr>
        <w:t>Second, as feminist scholars ha v e demonstrated</w:t>
      </w:r>
      <w:r w:rsidRPr="006650FE">
        <w:rPr>
          <w:rStyle w:val="Emphasis"/>
        </w:rPr>
        <w:t xml:space="preserve">, the relationship between the institutions of marriage, employment, and citizenship has meant </w:t>
      </w:r>
      <w:r w:rsidRPr="006650FE">
        <w:rPr>
          <w:rFonts w:ascii="Arial" w:eastAsia="Times New Roman" w:hAnsi="Arial" w:cs="Arial"/>
          <w:sz w:val="12"/>
          <w:szCs w:val="17"/>
        </w:rPr>
        <w:t xml:space="preserve">that </w:t>
      </w:r>
      <w:r w:rsidRPr="006650FE">
        <w:rPr>
          <w:rStyle w:val="Emphasis"/>
        </w:rPr>
        <w:t>the standing of wives</w:t>
      </w:r>
      <w:r w:rsidRPr="006650FE">
        <w:rPr>
          <w:rFonts w:ascii="Arial" w:eastAsia="Times New Roman" w:hAnsi="Arial" w:cs="Arial"/>
          <w:sz w:val="12"/>
          <w:szCs w:val="17"/>
        </w:rPr>
        <w:t xml:space="preserve"> as citizens has al w ays been, and remains, </w:t>
      </w:r>
      <w:r w:rsidRPr="006650FE">
        <w:rPr>
          <w:rStyle w:val="Emphasis"/>
        </w:rPr>
        <w:t>problematic</w:t>
      </w:r>
      <w:r w:rsidRPr="006650FE">
        <w:rPr>
          <w:rFonts w:ascii="Arial" w:eastAsia="Times New Roman" w:hAnsi="Arial" w:cs="Arial"/>
          <w:sz w:val="12"/>
          <w:szCs w:val="17"/>
        </w:rPr>
        <w:t xml:space="preserve">. The Anglo-American social insurance system w as constructed on the assump tion that </w:t>
      </w:r>
      <w:r w:rsidRPr="006650FE">
        <w:rPr>
          <w:rStyle w:val="Emphasis"/>
        </w:rPr>
        <w:t>wives not only were their husbands ’ economic dependents but lesser citizens whose entitlement to benef</w:t>
      </w:r>
      <w:r w:rsidR="006650FE">
        <w:rPr>
          <w:rStyle w:val="Emphasis"/>
        </w:rPr>
        <w:t>i</w:t>
      </w:r>
      <w:r w:rsidRPr="006650FE">
        <w:rPr>
          <w:rStyle w:val="Emphasis"/>
        </w:rPr>
        <w:t>ts depended on their private status,</w:t>
      </w:r>
      <w:r w:rsidRPr="006650FE">
        <w:rPr>
          <w:rFonts w:ascii="Arial" w:eastAsia="Times New Roman" w:hAnsi="Arial" w:cs="Arial"/>
          <w:sz w:val="12"/>
          <w:szCs w:val="17"/>
        </w:rPr>
        <w:t xml:space="preserve"> not o n their citizenship. Male “breadwinners, ” who made a contrib ution from their ear nings to “insure” that the y recei v ed benef its in the e v ent of unemplo yment or sickn ess, and in their old age, were the primary citizens. Their emplo yment w as treated a s the contrib ution that a citizen could mak e to the well-being of the community . Ack erman and Alstott ackno wledge this in their criticism of “w orkplace jus - tice, ” </w:t>
      </w:r>
      <w:r w:rsidRPr="006650FE">
        <w:rPr>
          <w:rFonts w:ascii="Arial" w:eastAsia="Times New Roman" w:hAnsi="Arial" w:cs="Arial"/>
          <w:sz w:val="12"/>
          <w:szCs w:val="10"/>
        </w:rPr>
        <w:t xml:space="preserve">24 </w:t>
      </w:r>
      <w:r w:rsidRPr="006650FE">
        <w:rPr>
          <w:rFonts w:ascii="Arial" w:eastAsia="Times New Roman" w:hAnsi="Arial" w:cs="Arial"/>
          <w:sz w:val="12"/>
          <w:szCs w:val="17"/>
        </w:rPr>
        <w:t xml:space="preserve">and their recognition that unconditional retirement pensions w ould be pa r - ticularly important for the man y older w omen whose benef its still lar gely deri v e from their husbands ’ emplo yment record. </w:t>
      </w:r>
      <w:r w:rsidRPr="006650FE">
        <w:rPr>
          <w:rFonts w:ascii="Arial" w:eastAsia="Times New Roman" w:hAnsi="Arial" w:cs="Arial"/>
          <w:sz w:val="12"/>
          <w:szCs w:val="10"/>
        </w:rPr>
        <w:t xml:space="preserve">25 </w:t>
      </w:r>
      <w:r w:rsidRPr="006650FE">
        <w:rPr>
          <w:rFonts w:ascii="Arial" w:eastAsia="Times New Roman" w:hAnsi="Arial" w:cs="Arial"/>
          <w:sz w:val="12"/>
          <w:szCs w:val="17"/>
        </w:rPr>
        <w:t xml:space="preserve">That is to say , only paid emplo yment has been seen as “w ork, ” as in v olving the tasks that are the mark of a product i v e citizen and contrib utor to the polity . Other contrib utions, notably </w:t>
      </w:r>
      <w:r w:rsidRPr="006650FE">
        <w:rPr>
          <w:rStyle w:val="Emphasis"/>
        </w:rPr>
        <w:t>all the work required to reproduce and maintain a health y population</w:t>
      </w:r>
      <w:r w:rsidRPr="006650FE">
        <w:rPr>
          <w:rFonts w:ascii="Arial" w:eastAsia="Times New Roman" w:hAnsi="Arial" w:cs="Arial"/>
          <w:sz w:val="12"/>
          <w:szCs w:val="17"/>
        </w:rPr>
        <w:t xml:space="preserve"> and care for inf ants, the elderly , the sick, and inf irm—the caring tasks, </w:t>
      </w:r>
      <w:r w:rsidRPr="006650FE">
        <w:rPr>
          <w:rStyle w:val="Emphasis"/>
        </w:rPr>
        <w:t xml:space="preserve">most of which are not paid for and are undertaken by women—ha v e been seen as irrelevant to citizen ship </w:t>
      </w:r>
    </w:p>
    <w:p w14:paraId="7FA2FF8B" w14:textId="77777777" w:rsidR="00FB2E09" w:rsidRPr="00426750" w:rsidRDefault="00FB2E09" w:rsidP="00CC13EB">
      <w:pPr>
        <w:pStyle w:val="NormalWeb"/>
      </w:pPr>
    </w:p>
    <w:p w14:paraId="2B3279F3" w14:textId="77777777" w:rsidR="00A93420" w:rsidRDefault="00A93420" w:rsidP="00A93420">
      <w:pPr>
        <w:pStyle w:val="Heading1"/>
      </w:pPr>
      <w:r>
        <w:t>Solvency Turns</w:t>
      </w:r>
    </w:p>
    <w:p w14:paraId="4A7D1BE5" w14:textId="77777777" w:rsidR="00A93420" w:rsidRDefault="00A93420" w:rsidP="00A93420">
      <w:pPr>
        <w:pStyle w:val="Heading2"/>
      </w:pPr>
      <w:r>
        <w:t>Solvency Deficits</w:t>
      </w:r>
    </w:p>
    <w:p w14:paraId="3CA3F802" w14:textId="77777777" w:rsidR="00A93420" w:rsidRDefault="00536477" w:rsidP="00A93420">
      <w:pPr>
        <w:pStyle w:val="Heading4"/>
      </w:pPr>
      <w:r>
        <w:t>(__)</w:t>
      </w:r>
      <w:r w:rsidR="00A93420">
        <w:t xml:space="preserve"> The problem for low-income workers is not insufficient wages but insufficient hours.</w:t>
      </w:r>
    </w:p>
    <w:p w14:paraId="796E3A11" w14:textId="77777777" w:rsidR="00A93420" w:rsidRDefault="00A93420" w:rsidP="00A93420">
      <w:pPr>
        <w:tabs>
          <w:tab w:val="left" w:pos="8715"/>
        </w:tabs>
      </w:pPr>
      <w:r>
        <w:t>Carl F. Horowitz, [Consultant on labor, welfare reform, immigration, and housing, former policy analyst at the Heritage Foundation], “Keeping the Poor Poor: The Dark Side of the Living Wage,” Cato Institute Policy Analysis No. 493, 21 October 2003.</w:t>
      </w:r>
    </w:p>
    <w:p w14:paraId="14B69A1C" w14:textId="77777777" w:rsidR="00A93420" w:rsidRDefault="00A93420" w:rsidP="00A93420">
      <w:pPr>
        <w:tabs>
          <w:tab w:val="left" w:pos="8715"/>
        </w:tabs>
        <w:rPr>
          <w:sz w:val="16"/>
        </w:rPr>
      </w:pPr>
      <w:r w:rsidRPr="00C57D60">
        <w:rPr>
          <w:sz w:val="16"/>
        </w:rPr>
        <w:t>Advocates of the living wage argue that it combats poverty, but the evidence does not support that claim.</w:t>
      </w:r>
      <w:r w:rsidRPr="00C57D60">
        <w:t xml:space="preserve"> </w:t>
      </w:r>
      <w:r w:rsidRPr="00C57D60">
        <w:rPr>
          <w:rStyle w:val="Emphasis"/>
          <w:sz w:val="24"/>
        </w:rPr>
        <w:t xml:space="preserve">First, the problem for low-income Americans is </w:t>
      </w:r>
      <w:r w:rsidRPr="00C57D60">
        <w:rPr>
          <w:sz w:val="16"/>
        </w:rPr>
        <w:t>really</w:t>
      </w:r>
      <w:r w:rsidRPr="00C57D60">
        <w:t xml:space="preserve"> </w:t>
      </w:r>
      <w:r w:rsidRPr="00C57D60">
        <w:rPr>
          <w:rStyle w:val="Emphasis"/>
          <w:sz w:val="24"/>
        </w:rPr>
        <w:t>insufficient hours rather than insufficient wages</w:t>
      </w:r>
      <w:r w:rsidRPr="00C57D60">
        <w:t xml:space="preserve">. </w:t>
      </w:r>
      <w:r w:rsidRPr="00C57D60">
        <w:rPr>
          <w:rStyle w:val="Emphasis"/>
          <w:sz w:val="24"/>
        </w:rPr>
        <w:t>A B</w:t>
      </w:r>
      <w:r w:rsidRPr="00C57D60">
        <w:t xml:space="preserve">ureau of </w:t>
      </w:r>
      <w:r w:rsidRPr="00C57D60">
        <w:rPr>
          <w:rStyle w:val="Emphasis"/>
          <w:sz w:val="24"/>
        </w:rPr>
        <w:t>L</w:t>
      </w:r>
      <w:r w:rsidRPr="00C57D60">
        <w:t xml:space="preserve">abor </w:t>
      </w:r>
      <w:r w:rsidRPr="00C57D60">
        <w:rPr>
          <w:rStyle w:val="Emphasis"/>
          <w:sz w:val="24"/>
        </w:rPr>
        <w:t>S</w:t>
      </w:r>
      <w:r w:rsidRPr="00C57D60">
        <w:t xml:space="preserve">tatistics </w:t>
      </w:r>
      <w:r w:rsidRPr="00C57D60">
        <w:rPr>
          <w:rStyle w:val="Emphasis"/>
          <w:sz w:val="24"/>
        </w:rPr>
        <w:t>report revealed that</w:t>
      </w:r>
      <w:r w:rsidRPr="00C57D60">
        <w:t xml:space="preserve"> </w:t>
      </w:r>
      <w:r w:rsidRPr="00C57D60">
        <w:rPr>
          <w:sz w:val="16"/>
        </w:rPr>
        <w:t>in 2000</w:t>
      </w:r>
      <w:r w:rsidRPr="00C57D60">
        <w:t xml:space="preserve"> </w:t>
      </w:r>
      <w:r w:rsidRPr="00C57D60">
        <w:rPr>
          <w:rStyle w:val="Emphasis"/>
          <w:sz w:val="24"/>
        </w:rPr>
        <w:t>only 3.5 percent of all household heads who worked full-time 27 weeks or more over the course of the year fell below the poverty line</w:t>
      </w:r>
      <w:r w:rsidRPr="00C57D60">
        <w:t xml:space="preserve">. </w:t>
      </w:r>
      <w:r w:rsidRPr="00C57D60">
        <w:rPr>
          <w:sz w:val="16"/>
        </w:rPr>
        <w:t>By contrast, this figure was 10.2 percent for household heads who worked less than 27 weeks.23 The BLS study also revealed that</w:t>
      </w:r>
      <w:r w:rsidRPr="00C57D60">
        <w:t xml:space="preserve"> </w:t>
      </w:r>
      <w:r w:rsidRPr="00C57D60">
        <w:rPr>
          <w:rStyle w:val="Emphasis"/>
          <w:sz w:val="24"/>
        </w:rPr>
        <w:t>only a few more than 20 percent of all household heads with below-poverty-line incomes attributed their condition solely to low earning</w:t>
      </w:r>
      <w:r w:rsidRPr="00C57D60">
        <w:t xml:space="preserve">s. </w:t>
      </w:r>
      <w:r w:rsidRPr="00C57D60">
        <w:rPr>
          <w:rStyle w:val="Emphasis"/>
          <w:sz w:val="24"/>
        </w:rPr>
        <w:t xml:space="preserve">The remaining 80 percent cited unemployment, involuntary part-time employment, or one or both of those factors in combination with low earnings. </w:t>
      </w:r>
      <w:r w:rsidRPr="00D475BA">
        <w:rPr>
          <w:rStyle w:val="Emphasis"/>
          <w:b w:val="0"/>
          <w:sz w:val="24"/>
          <w:u w:val="none"/>
        </w:rPr>
        <w:t>In addition,</w:t>
      </w:r>
      <w:r w:rsidRPr="00C57D60">
        <w:rPr>
          <w:rStyle w:val="Emphasis"/>
          <w:sz w:val="24"/>
        </w:rPr>
        <w:t xml:space="preserve"> </w:t>
      </w:r>
      <w:r w:rsidRPr="00C57D60">
        <w:rPr>
          <w:sz w:val="16"/>
        </w:rPr>
        <w:t>the Census Bureau reported that the median income in 1999 for household heads working full-time year-round (50 weeks or more) was $55,619. By contrast, household heads working full-time 27 to 49 weeks had a median income of only $38,868, and for those who worked full-time 26 weeks or less the figure was $26,001.24 An Employment Policies Institute analysis of 1995 Census Current Population Survey data concluded that only 44 percent of minimum wage employees worked full time.25</w:t>
      </w:r>
    </w:p>
    <w:p w14:paraId="3C42E86F" w14:textId="77777777" w:rsidR="00A93420" w:rsidRPr="00C57D60" w:rsidRDefault="00A93420" w:rsidP="00A93420">
      <w:r>
        <w:t>End quote. This means that even if LW are an effective policy tool, free market will dictate the tool gets limited use, ie, employers will reduce hours for their employees.</w:t>
      </w:r>
    </w:p>
    <w:p w14:paraId="6DDBB001" w14:textId="77777777" w:rsidR="00A93420" w:rsidRPr="00A93420" w:rsidRDefault="00536477" w:rsidP="00A93420">
      <w:pPr>
        <w:pStyle w:val="Heading4"/>
        <w:rPr>
          <w:rFonts w:asciiTheme="majorHAnsi" w:hAnsiTheme="majorHAnsi"/>
          <w:bCs/>
        </w:rPr>
      </w:pPr>
      <w:r>
        <w:t>(__)</w:t>
      </w:r>
      <w:r w:rsidR="00A93420">
        <w:t xml:space="preserve"> Living wage fails to target those actually in poverty. </w:t>
      </w:r>
      <w:r w:rsidR="00A93420" w:rsidRPr="006A70FF">
        <w:rPr>
          <w:rFonts w:asciiTheme="majorHAnsi" w:hAnsiTheme="majorHAnsi"/>
          <w:bCs/>
        </w:rPr>
        <w:t xml:space="preserve">72% of those benefiting from living wage </w:t>
      </w:r>
      <w:r w:rsidR="00A93420">
        <w:rPr>
          <w:rFonts w:asciiTheme="majorHAnsi" w:hAnsiTheme="majorHAnsi"/>
          <w:bCs/>
        </w:rPr>
        <w:t>are not poor.</w:t>
      </w:r>
      <w:r w:rsidR="00A93420" w:rsidRPr="006A70FF">
        <w:rPr>
          <w:rFonts w:asciiTheme="majorHAnsi" w:hAnsiTheme="majorHAnsi"/>
          <w:bCs/>
        </w:rPr>
        <w:t xml:space="preserve"> </w:t>
      </w:r>
      <w:r w:rsidR="00A93420">
        <w:t>Lammam 14</w:t>
      </w:r>
      <w:r w:rsidR="00A93420">
        <w:rPr>
          <w:rStyle w:val="FootnoteReference"/>
        </w:rPr>
        <w:footnoteReference w:id="6"/>
      </w:r>
    </w:p>
    <w:p w14:paraId="1FFC13B8" w14:textId="77777777" w:rsidR="00A93420" w:rsidRDefault="00A93420" w:rsidP="00A93420">
      <w:pPr>
        <w:rPr>
          <w:sz w:val="16"/>
        </w:rPr>
      </w:pPr>
      <w:r w:rsidRPr="006A70FF">
        <w:rPr>
          <w:sz w:val="16"/>
        </w:rPr>
        <w:t xml:space="preserve">And contrary to what advocates claim, </w:t>
      </w:r>
      <w:r w:rsidRPr="006A70FF">
        <w:rPr>
          <w:rStyle w:val="StyleUnderline"/>
        </w:rPr>
        <w:t>living wage policies are not the answer to</w:t>
      </w:r>
      <w:r w:rsidRPr="006A70FF">
        <w:rPr>
          <w:sz w:val="16"/>
        </w:rPr>
        <w:t xml:space="preserve"> the hardships experienced by </w:t>
      </w:r>
      <w:r w:rsidRPr="006A70FF">
        <w:rPr>
          <w:rStyle w:val="StyleUnderline"/>
        </w:rPr>
        <w:t>many impoverished families.</w:t>
      </w:r>
      <w:r w:rsidRPr="006A70FF">
        <w:rPr>
          <w:sz w:val="16"/>
        </w:rPr>
        <w:t xml:space="preserve"> The available evidence shows that living wage laws generally do not help the most poverty-ridden families, in part because the overwhelming proportion of those benefitting from living wage laws tend not be poor. </w:t>
      </w:r>
      <w:r w:rsidRPr="006A70FF">
        <w:rPr>
          <w:rStyle w:val="StyleUnderline"/>
        </w:rPr>
        <w:t>One study</w:t>
      </w:r>
      <w:r w:rsidRPr="006A70FF">
        <w:rPr>
          <w:sz w:val="16"/>
        </w:rPr>
        <w:t xml:space="preserve"> reviewed in this report </w:t>
      </w:r>
      <w:r w:rsidRPr="006A70FF">
        <w:rPr>
          <w:rStyle w:val="StyleUnderline"/>
        </w:rPr>
        <w:t>found that 72% of those benefitting from living wage laws were not actually poor.</w:t>
      </w:r>
      <w:r w:rsidRPr="006A70FF">
        <w:rPr>
          <w:sz w:val="16"/>
        </w:rPr>
        <w:t xml:space="preserve"> Advocates also tend to overstate the overall effect of living wage laws upon the income of workers whose wages are positively affected. While living wage legislation may make them better off in terms of labour market earnings, research shows they will experience a countervailing effect due to reduced eligibility for benefits from government social programs. The net increase in income is therefore less than expected.</w:t>
      </w:r>
    </w:p>
    <w:p w14:paraId="248D4F57" w14:textId="77777777" w:rsidR="00536477" w:rsidRDefault="00536477" w:rsidP="00536477">
      <w:r>
        <w:t>But NIT uniquely solves because everyone has the safety net of a basic income regardless of employment status or hours</w:t>
      </w:r>
    </w:p>
    <w:p w14:paraId="5C2979BF" w14:textId="77777777" w:rsidR="00A93420" w:rsidRDefault="00A93420" w:rsidP="00A93420">
      <w:pPr>
        <w:pStyle w:val="Heading2"/>
      </w:pPr>
      <w:r>
        <w:t>Solvency Turns</w:t>
      </w:r>
    </w:p>
    <w:p w14:paraId="3E30769E" w14:textId="77777777" w:rsidR="00536477" w:rsidRDefault="00536477" w:rsidP="00536477">
      <w:pPr>
        <w:pStyle w:val="Heading4"/>
      </w:pPr>
      <w:r>
        <w:t xml:space="preserve">(__) </w:t>
      </w:r>
      <w:r w:rsidRPr="0015196E">
        <w:t>Minimum wage laws cause rampant unemployment</w:t>
      </w:r>
      <w:r>
        <w:t xml:space="preserve"> and poverty increases</w:t>
      </w:r>
      <w:r w:rsidRPr="0015196E">
        <w:t>-this disproportionately affects the worst off-</w:t>
      </w:r>
      <w:r>
        <w:t>-</w:t>
      </w:r>
      <w:r w:rsidRPr="0015196E">
        <w:t>every credible study goes neg.</w:t>
      </w:r>
      <w:r>
        <w:t xml:space="preserve"> </w:t>
      </w:r>
      <w:r w:rsidRPr="0015196E">
        <w:t xml:space="preserve">Wilson 12 </w:t>
      </w:r>
      <w:r w:rsidRPr="0015196E">
        <w:rPr>
          <w:b w:val="0"/>
          <w:sz w:val="16"/>
          <w:szCs w:val="16"/>
        </w:rPr>
        <w:t>Mark Wilson (Principal at Applied Economic Strategies, 25 years of economic policy experience, Deputy Assistant Secretary for Employment Standards Administration at the U.S. Department of Labor, Research Fellow at The Heritage Foundation specializing in workplace policy and tax issues) “The Negative Effects of Minimum Wage Laws” Policy Analysis No. 701 June 21st 2012</w:t>
      </w:r>
    </w:p>
    <w:p w14:paraId="64436A41" w14:textId="77777777" w:rsidR="00536477" w:rsidRDefault="00536477" w:rsidP="00536477">
      <w:pPr>
        <w:spacing w:after="0" w:line="240" w:lineRule="auto"/>
        <w:rPr>
          <w:rFonts w:eastAsia="Times New Roman"/>
          <w:szCs w:val="24"/>
        </w:rPr>
      </w:pPr>
    </w:p>
    <w:p w14:paraId="09503E2C" w14:textId="77777777" w:rsidR="00536477" w:rsidRPr="0015196E" w:rsidRDefault="00536477" w:rsidP="00536477">
      <w:pPr>
        <w:spacing w:after="0" w:line="240" w:lineRule="auto"/>
        <w:rPr>
          <w:sz w:val="12"/>
        </w:rPr>
      </w:pPr>
      <w:r w:rsidRPr="0015196E">
        <w:rPr>
          <w:sz w:val="12"/>
        </w:rPr>
        <w:t xml:space="preserve">Proposals to increase the minimum wage can be politically popular because they are viewed as being a way of helping the poor. However, </w:t>
      </w:r>
      <w:r w:rsidRPr="0015196E">
        <w:rPr>
          <w:rStyle w:val="Emphasis"/>
        </w:rPr>
        <w:t>evidence from a large number of academic studies suggests that minimum wage increases don’t reduce poverty</w:t>
      </w:r>
      <w:r w:rsidRPr="0015196E">
        <w:rPr>
          <w:sz w:val="12"/>
        </w:rPr>
        <w:t xml:space="preserve"> levels. Some of the reasons include ● Many </w:t>
      </w:r>
      <w:r w:rsidRPr="0015196E">
        <w:rPr>
          <w:rStyle w:val="Emphasis"/>
        </w:rPr>
        <w:t xml:space="preserve">[63.5% of]poor Americans </w:t>
      </w:r>
      <w:r w:rsidRPr="0015196E">
        <w:rPr>
          <w:sz w:val="12"/>
        </w:rPr>
        <w:t xml:space="preserve">(63.5%) </w:t>
      </w:r>
      <w:r w:rsidRPr="0015196E">
        <w:rPr>
          <w:rStyle w:val="Emphasis"/>
        </w:rPr>
        <w:t>do not work, and thus aren’t earning wages.</w:t>
      </w:r>
      <w:r w:rsidRPr="0015196E">
        <w:rPr>
          <w:sz w:val="12"/>
        </w:rPr>
        <w:t xml:space="preserve"> 41 ● Even among the working poor, the relationship between earning a low hourly wage rate and living in pov- erty is weak and has become weaker over time. That is because </w:t>
      </w:r>
      <w:r w:rsidRPr="0015196E">
        <w:rPr>
          <w:rStyle w:val="Emphasis"/>
        </w:rPr>
        <w:t>most work- ers who gain from a minimum wage increase live in nonpoor families and most of the working poor already have wages above the required minimums</w:t>
      </w:r>
      <w:r w:rsidRPr="0015196E">
        <w:rPr>
          <w:sz w:val="12"/>
        </w:rPr>
        <w:t xml:space="preserve">. 42 ● While an increase in the minimum wage will lift some families out of pov- erty, other </w:t>
      </w:r>
      <w:r w:rsidRPr="0015196E">
        <w:rPr>
          <w:rStyle w:val="Emphasis"/>
        </w:rPr>
        <w:t>low-skilled workers may lose their jobs, which reduces their income and drops their families into poverty</w:t>
      </w:r>
      <w:r w:rsidRPr="0015196E">
        <w:rPr>
          <w:sz w:val="12"/>
        </w:rPr>
        <w:t xml:space="preserve">. 43 ● </w:t>
      </w:r>
      <w:r w:rsidRPr="0015196E">
        <w:rPr>
          <w:rStyle w:val="Emphasis"/>
        </w:rPr>
        <w:t>If a minimum wage is partly or fully passed through to consumers in the form of higher prices, it will hurt the poor because they disproportionately suffer from price inflation</w:t>
      </w:r>
      <w:r w:rsidRPr="0015196E">
        <w:rPr>
          <w:sz w:val="12"/>
        </w:rPr>
        <w:t xml:space="preserve">. 4 </w:t>
      </w:r>
      <w:r w:rsidRPr="0015196E">
        <w:rPr>
          <w:rStyle w:val="Emphasis"/>
        </w:rPr>
        <w:t xml:space="preserve">Relatively few poor households would ben- efit from a minimum wage increase even if there were no negative employment or other affects. </w:t>
      </w:r>
      <w:r w:rsidRPr="0015196E">
        <w:rPr>
          <w:sz w:val="12"/>
        </w:rPr>
        <w:t xml:space="preserve">In the recent federal minimum wage in- crease from $5.15 to $7.25, only 15.8 percent of the workers who were expected to gain from it lived in poor households. 45 </w:t>
      </w:r>
      <w:r w:rsidRPr="0015196E">
        <w:rPr>
          <w:rStyle w:val="Emphasis"/>
        </w:rPr>
        <w:t>In the current pro- posal to raise it to $9.50, only 11.3 percent of the workers who would gain live in poor house- holds</w:t>
      </w:r>
      <w:r w:rsidRPr="0015196E">
        <w:rPr>
          <w:sz w:val="12"/>
        </w:rPr>
        <w:t xml:space="preserve">. 46 And of those who would gain, 63 per- cent are second or third earners living in house- holds with incomes twice the poverty line . </w:t>
      </w:r>
      <w:r w:rsidRPr="0015196E">
        <w:rPr>
          <w:rStyle w:val="Emphasis"/>
        </w:rPr>
        <w:t xml:space="preserve">Since </w:t>
      </w:r>
      <w:r w:rsidRPr="0015196E">
        <w:rPr>
          <w:sz w:val="12"/>
        </w:rPr>
        <w:t>19</w:t>
      </w:r>
      <w:r w:rsidRPr="0015196E">
        <w:rPr>
          <w:rStyle w:val="Emphasis"/>
        </w:rPr>
        <w:t>95</w:t>
      </w:r>
      <w:r w:rsidRPr="0015196E">
        <w:rPr>
          <w:sz w:val="12"/>
        </w:rPr>
        <w:t xml:space="preserve">, </w:t>
      </w:r>
      <w:r w:rsidRPr="0015196E">
        <w:rPr>
          <w:rStyle w:val="Emphasis"/>
        </w:rPr>
        <w:t>eight studies have examined the income and poverty effects of minimum wage increases, and all but one have found that pa</w:t>
      </w:r>
      <w:r>
        <w:rPr>
          <w:rStyle w:val="Emphasis"/>
        </w:rPr>
        <w:t>st minimum wage hikes had no ef</w:t>
      </w:r>
      <w:r w:rsidRPr="0015196E">
        <w:rPr>
          <w:rStyle w:val="Emphasis"/>
        </w:rPr>
        <w:t>fect on poverty</w:t>
      </w:r>
      <w:r w:rsidRPr="0015196E">
        <w:rPr>
          <w:sz w:val="12"/>
        </w:rPr>
        <w:t xml:space="preserve">. 47 One recent academic study found that both state and federal minimum wage increases between 2003 and 2007 had no effect on state poverty rates. 48 These studies generally find that some low-skilled workers iving in poor families who remain employed do see their incomes rise. However, other </w:t>
      </w:r>
      <w:r w:rsidRPr="0015196E">
        <w:rPr>
          <w:rStyle w:val="Emphasis"/>
        </w:rPr>
        <w:t>low- skilled workers lose their jobs or have their work hours substantially reduced, which causes income losses and increased poverty.</w:t>
      </w:r>
      <w:r w:rsidRPr="0015196E">
        <w:rPr>
          <w:sz w:val="12"/>
        </w:rPr>
        <w:t xml:space="preserve"> On net, some studies find that the families of low-skilled workers and less-educated single mothers are no better off and may be made worse off by minimum wage hikes. 49 The up- shot is that there is no free lunch to this sort of top-down mandated attempt at reducing poverty </w:t>
      </w:r>
    </w:p>
    <w:p w14:paraId="666DC971" w14:textId="77777777" w:rsidR="00536477" w:rsidRDefault="00536477" w:rsidP="00536477"/>
    <w:p w14:paraId="1CD5DB61" w14:textId="77777777" w:rsidR="00946658" w:rsidRPr="00170D1F" w:rsidRDefault="00946658" w:rsidP="00946658">
      <w:pPr>
        <w:pStyle w:val="Heading4"/>
      </w:pPr>
      <w:r>
        <w:t>(__)</w:t>
      </w:r>
      <w:r w:rsidRPr="00170D1F">
        <w:t>T</w:t>
      </w:r>
      <w:r>
        <w:t>he AC</w:t>
      </w:r>
      <w:r w:rsidRPr="00170D1F">
        <w:t xml:space="preserve"> uniquely kill</w:t>
      </w:r>
      <w:r>
        <w:t>s</w:t>
      </w:r>
      <w:r w:rsidRPr="00170D1F">
        <w:t xml:space="preserve"> jobs. Living wage reduces employment by 5% generally and 12% in the lowest decile of the wage distribution. </w:t>
      </w:r>
      <w:r>
        <w:t>Adams and Neumark 04</w:t>
      </w:r>
    </w:p>
    <w:p w14:paraId="534DDE38" w14:textId="77777777" w:rsidR="00946658" w:rsidRPr="009F182A" w:rsidRDefault="00946658" w:rsidP="00946658">
      <w:pPr>
        <w:pStyle w:val="Heading4"/>
        <w:rPr>
          <w:rStyle w:val="Style13ptBold"/>
          <w:rFonts w:asciiTheme="majorHAnsi" w:hAnsiTheme="majorHAnsi"/>
          <w:b/>
          <w:bCs w:val="0"/>
          <w:iCs w:val="0"/>
        </w:rPr>
      </w:pPr>
      <w:r>
        <w:rPr>
          <w:rStyle w:val="Style13ptBold"/>
        </w:rPr>
        <w:t>Adams and Neumark ‘04</w:t>
      </w:r>
      <w:r>
        <w:rPr>
          <w:rStyle w:val="FootnoteReference"/>
        </w:rPr>
        <w:footnoteReference w:id="7"/>
      </w:r>
    </w:p>
    <w:p w14:paraId="6D52FD35" w14:textId="77777777" w:rsidR="00946658" w:rsidRDefault="00946658" w:rsidP="00946658">
      <w:pPr>
        <w:rPr>
          <w:sz w:val="16"/>
        </w:rPr>
      </w:pPr>
      <w:r w:rsidRPr="009F182A">
        <w:rPr>
          <w:sz w:val="16"/>
        </w:rPr>
        <w:t xml:space="preserve">Of course, the </w:t>
      </w:r>
      <w:r w:rsidRPr="009F182A">
        <w:rPr>
          <w:rStyle w:val="StyleUnderline"/>
        </w:rPr>
        <w:t>potential gains from higher wages may be offset by reduced employment</w:t>
      </w:r>
      <w:r w:rsidRPr="009F182A">
        <w:rPr>
          <w:sz w:val="16"/>
        </w:rPr>
        <w:t xml:space="preserve"> opportunities. We use the same basic empirical framework to study employment, with only two differences. </w:t>
      </w:r>
      <w:r w:rsidRPr="009F182A">
        <w:rPr>
          <w:rStyle w:val="StyleUnderline"/>
        </w:rPr>
        <w:t>First, we estimate linear probability models for individual employment status. Second, we cannot classify non-working individuals based on their position in the wage distribution. Instead, we impute wages for everyone and group individuals based on their position in the distribution of imputed wages, or “skills.” For living wages generally, we find</w:t>
      </w:r>
      <w:r w:rsidRPr="009F182A">
        <w:rPr>
          <w:sz w:val="16"/>
        </w:rPr>
        <w:t xml:space="preserve"> an estimated disemployment effect that is significant at the five-percent level at a lag of 12 months for those in the bottom tenth of the imputed wage distribution, paralleling the wage results. The regression coefficient of −0.053 in Table 2 is from a regression of the employment rate on the log of the living wage. Thus, the estimate implies </w:t>
      </w:r>
      <w:r w:rsidRPr="009F182A">
        <w:rPr>
          <w:rStyle w:val="StyleUnderline"/>
        </w:rPr>
        <w:t>that a one log unit increase in the living wage reduces employment by 5.3 percentage points</w:t>
      </w:r>
      <w:r w:rsidRPr="009F182A">
        <w:rPr>
          <w:sz w:val="16"/>
        </w:rPr>
        <w:t xml:space="preserve">. </w:t>
      </w:r>
      <w:r w:rsidRPr="009F182A">
        <w:rPr>
          <w:rStyle w:val="StyleUnderline"/>
        </w:rPr>
        <w:t>Given an employment rate of 43.4 percent in the lowest decile of the imputed wage distribution, this represents a 12 percent employment reduction</w:t>
      </w:r>
      <w:r w:rsidRPr="009F182A">
        <w:rPr>
          <w:sz w:val="16"/>
        </w:rPr>
        <w:t>, or a −0.12 elasticity. When we estimate separate effects of business assistance and contractor-only living wage laws, both estimates are negative, but we find a significant disemployment effect only for business assistance living wage laws, with an elasticity of –0.17, and a much smaller (and insignificant) estimate for contractor-only laws.</w:t>
      </w:r>
    </w:p>
    <w:p w14:paraId="23C8C58E" w14:textId="77777777" w:rsidR="00946658" w:rsidRPr="00946658" w:rsidRDefault="00946658" w:rsidP="00946658">
      <w:r w:rsidRPr="00946658">
        <w:t xml:space="preserve">A living wage will make it harder for workers to find jobs and contribute to the economy. </w:t>
      </w:r>
    </w:p>
    <w:p w14:paraId="684F9041" w14:textId="77777777" w:rsidR="00946658" w:rsidRPr="00A03B99" w:rsidRDefault="00946658" w:rsidP="00946658">
      <w:pPr>
        <w:spacing w:line="240" w:lineRule="auto"/>
        <w:rPr>
          <w:i/>
          <w:sz w:val="16"/>
        </w:rPr>
      </w:pPr>
      <w:r w:rsidRPr="00946658">
        <w:rPr>
          <w:i/>
          <w:sz w:val="16"/>
        </w:rPr>
        <w:t xml:space="preserve">Mark </w:t>
      </w:r>
      <w:r w:rsidRPr="00946658">
        <w:rPr>
          <w:b/>
          <w:i/>
          <w:u w:val="single"/>
        </w:rPr>
        <w:t>Adams 13</w:t>
      </w:r>
      <w:r w:rsidRPr="00946658">
        <w:rPr>
          <w:i/>
          <w:sz w:val="16"/>
        </w:rPr>
        <w:t xml:space="preserve"> [A research fellow at the Mercatus Center at George Mason University], "Raising the Minimum Wage Hurts the Poor, US News, March 11, 2013, GHS//MM</w:t>
      </w:r>
    </w:p>
    <w:p w14:paraId="4F5E0C3E" w14:textId="77777777" w:rsidR="00946658" w:rsidRDefault="00946658" w:rsidP="00946658">
      <w:pPr>
        <w:rPr>
          <w:sz w:val="16"/>
        </w:rPr>
      </w:pPr>
      <w:r w:rsidRPr="00946658">
        <w:rPr>
          <w:sz w:val="16"/>
        </w:rPr>
        <w:t>The minimum wage is more likely to hurt the people it is supposed to help by making it harder for them to find jobs.</w:t>
      </w:r>
      <w:r w:rsidRPr="00946658">
        <w:rPr>
          <w:sz w:val="12"/>
        </w:rPr>
        <w:t>¶</w:t>
      </w:r>
      <w:r w:rsidRPr="00946658">
        <w:rPr>
          <w:sz w:val="16"/>
        </w:rPr>
        <w:t xml:space="preserve"> [See a collection of political cartoons on Congress.]</w:t>
      </w:r>
      <w:r w:rsidRPr="00946658">
        <w:rPr>
          <w:sz w:val="12"/>
        </w:rPr>
        <w:t>¶</w:t>
      </w:r>
      <w:r w:rsidRPr="00946658">
        <w:rPr>
          <w:sz w:val="16"/>
        </w:rPr>
        <w:t xml:space="preserve"> </w:t>
      </w:r>
      <w:r w:rsidRPr="00946658">
        <w:rPr>
          <w:rStyle w:val="Emphasis"/>
        </w:rPr>
        <w:t>Minimum wage workers tend be young and unskilled</w:t>
      </w:r>
      <w:r w:rsidRPr="00946658">
        <w:rPr>
          <w:sz w:val="16"/>
        </w:rPr>
        <w:t xml:space="preserve">. Less than half of workers under the age of 25 are currently employed and </w:t>
      </w:r>
      <w:r w:rsidRPr="00946658">
        <w:rPr>
          <w:rStyle w:val="Emphasis"/>
        </w:rPr>
        <w:t>many rely on low paying opportunities to get their first break. The majority will earn a raise within a year</w:t>
      </w:r>
      <w:r w:rsidRPr="00946658">
        <w:rPr>
          <w:sz w:val="16"/>
        </w:rPr>
        <w:t>, but they currently lack the experience and skill to compete for higher paying jobs</w:t>
      </w:r>
      <w:r w:rsidRPr="00946658">
        <w:rPr>
          <w:rStyle w:val="Emphasis"/>
        </w:rPr>
        <w:t xml:space="preserve">. Raising the minimum wage makes it harder for these inexperienced workers to find a job, because businesses will either eliminate positions or choose to hire someone with more experience </w:t>
      </w:r>
      <w:r w:rsidRPr="00946658">
        <w:rPr>
          <w:sz w:val="16"/>
        </w:rPr>
        <w:t>at the higher mandated wage. Minimum wage jobs could also be a pathway to retraining for workers facing a mismatch between their skills and available openings. A higher minimum wage would limit such opportunities, and that's particularly dangerous during this historically slow recovery</w:t>
      </w:r>
      <w:r w:rsidRPr="00946658">
        <w:rPr>
          <w:sz w:val="12"/>
        </w:rPr>
        <w:t>¶</w:t>
      </w:r>
      <w:r w:rsidRPr="00946658">
        <w:rPr>
          <w:sz w:val="16"/>
        </w:rPr>
        <w:t xml:space="preserve"> </w:t>
      </w:r>
      <w:r w:rsidRPr="00946658">
        <w:rPr>
          <w:rStyle w:val="Emphasis"/>
        </w:rPr>
        <w:t>If policymakers</w:t>
      </w:r>
      <w:r w:rsidRPr="00946658">
        <w:rPr>
          <w:sz w:val="16"/>
        </w:rPr>
        <w:t xml:space="preserve"> really </w:t>
      </w:r>
      <w:r w:rsidRPr="00946658">
        <w:rPr>
          <w:rStyle w:val="Emphasis"/>
        </w:rPr>
        <w:t xml:space="preserve">want to help the poor, they should </w:t>
      </w:r>
      <w:r w:rsidRPr="00946658">
        <w:rPr>
          <w:sz w:val="16"/>
        </w:rPr>
        <w:t xml:space="preserve">seek to </w:t>
      </w:r>
      <w:r w:rsidRPr="00946658">
        <w:rPr>
          <w:rStyle w:val="Emphasis"/>
        </w:rPr>
        <w:t>reduce the barriers to job creation, instead of adding to them by hiking minimum wage</w:t>
      </w:r>
      <w:r w:rsidRPr="00946658">
        <w:rPr>
          <w:sz w:val="16"/>
        </w:rPr>
        <w:t>. Job creators are already tangled in a forest of red tape: over 170,000 pages of regulations from the federal government alone. Complying with these regulations is disproportionately burdensome for the small businesses that create the majority of new jobs.</w:t>
      </w:r>
      <w:r w:rsidRPr="00946658">
        <w:rPr>
          <w:sz w:val="12"/>
        </w:rPr>
        <w:t>¶</w:t>
      </w:r>
      <w:r w:rsidRPr="00946658">
        <w:rPr>
          <w:sz w:val="16"/>
        </w:rPr>
        <w:t xml:space="preserve"> </w:t>
      </w:r>
    </w:p>
    <w:p w14:paraId="66087F50" w14:textId="77777777" w:rsidR="00946658" w:rsidRPr="00090D34" w:rsidRDefault="00946658" w:rsidP="00946658">
      <w:r>
        <w:t>If there’s empirics on both side of the debate, default tiebreaking with analytic causality—this lets us know that the results found aren’t conflating correlation with causation</w:t>
      </w:r>
    </w:p>
    <w:p w14:paraId="6F090344" w14:textId="77777777" w:rsidR="00946658" w:rsidRDefault="00946658" w:rsidP="00946658">
      <w:r>
        <w:t xml:space="preserve">AND </w:t>
      </w:r>
      <w:r w:rsidRPr="002D213C">
        <w:t xml:space="preserve">Employment reduces poverty. </w:t>
      </w:r>
    </w:p>
    <w:p w14:paraId="47CF346D" w14:textId="77777777" w:rsidR="00946658" w:rsidRPr="00FF7D97" w:rsidRDefault="00946658" w:rsidP="00946658">
      <w:r w:rsidRPr="00FF7D97">
        <w:t xml:space="preserve">Blake </w:t>
      </w:r>
      <w:r w:rsidRPr="00FF7D97">
        <w:rPr>
          <w:b/>
        </w:rPr>
        <w:t>Bailey</w:t>
      </w:r>
      <w:r w:rsidRPr="00FF7D97">
        <w:t>, “How to Not Be Poor,” National Center for Policy Analysis.  Jan 15, 20</w:t>
      </w:r>
      <w:r w:rsidRPr="00FF7D97">
        <w:rPr>
          <w:b/>
        </w:rPr>
        <w:t>03</w:t>
      </w:r>
      <w:r w:rsidRPr="00FF7D97">
        <w:t>.</w:t>
      </w:r>
    </w:p>
    <w:p w14:paraId="731B02A6" w14:textId="77777777" w:rsidR="00946658" w:rsidRDefault="00946658" w:rsidP="00946658">
      <w:pPr>
        <w:rPr>
          <w:rStyle w:val="Emphasis"/>
        </w:rPr>
      </w:pPr>
      <w:bookmarkStart w:id="0" w:name="_Toc108580572"/>
      <w:bookmarkStart w:id="1" w:name="_Toc108580750"/>
      <w:bookmarkStart w:id="2" w:name="_Toc108581799"/>
      <w:bookmarkStart w:id="3" w:name="_Toc108583092"/>
      <w:bookmarkStart w:id="4" w:name="_Toc108585930"/>
      <w:r w:rsidRPr="003403A1">
        <w:rPr>
          <w:rStyle w:val="Emphasis"/>
        </w:rPr>
        <w:t>Working</w:t>
      </w:r>
      <w:r w:rsidRPr="003403A1">
        <w:rPr>
          <w:sz w:val="14"/>
        </w:rPr>
        <w:t xml:space="preserve"> also </w:t>
      </w:r>
      <w:r w:rsidRPr="003403A1">
        <w:rPr>
          <w:rStyle w:val="Emphasis"/>
        </w:rPr>
        <w:t>significantly reduces</w:t>
      </w:r>
      <w:r w:rsidRPr="003403A1">
        <w:rPr>
          <w:sz w:val="14"/>
        </w:rPr>
        <w:t xml:space="preserve"> long-term </w:t>
      </w:r>
      <w:r w:rsidRPr="003403A1">
        <w:rPr>
          <w:rStyle w:val="Emphasis"/>
        </w:rPr>
        <w:t>poverty</w:t>
      </w:r>
      <w:r w:rsidRPr="003403A1">
        <w:rPr>
          <w:sz w:val="14"/>
        </w:rPr>
        <w:t xml:space="preserve">. According to an analysis of the Census Bureau's Survey of Income and Program Participation, </w:t>
      </w:r>
      <w:r w:rsidRPr="003403A1">
        <w:rPr>
          <w:rStyle w:val="Emphasis"/>
        </w:rPr>
        <w:t>10.8 percent of adults who do not work are poor over the long term</w:t>
      </w:r>
      <w:r w:rsidRPr="003403A1">
        <w:rPr>
          <w:sz w:val="14"/>
        </w:rPr>
        <w:t xml:space="preserve">. In contrast, </w:t>
      </w:r>
      <w:r w:rsidRPr="003403A1">
        <w:rPr>
          <w:rStyle w:val="Emphasis"/>
        </w:rPr>
        <w:t>only 1.7 percent of those employed part time stay poor for extended periods. People employed full time have a 0.4 percent chance of long-term poverty</w:t>
      </w:r>
      <w:r w:rsidRPr="003403A1">
        <w:rPr>
          <w:sz w:val="14"/>
        </w:rPr>
        <w:t xml:space="preserve">.  Moreover, the government can encourage behavioral changes. Research shows that </w:t>
      </w:r>
      <w:r w:rsidRPr="003403A1">
        <w:rPr>
          <w:rStyle w:val="Emphasis"/>
        </w:rPr>
        <w:t>between one-third and one-half of the fall in poverty among single mothers on welfare</w:t>
      </w:r>
      <w:r w:rsidRPr="003403A1">
        <w:rPr>
          <w:sz w:val="14"/>
        </w:rPr>
        <w:t xml:space="preserve"> after 1994 </w:t>
      </w:r>
      <w:r w:rsidRPr="003403A1">
        <w:rPr>
          <w:rStyle w:val="Emphasis"/>
        </w:rPr>
        <w:t>was due to</w:t>
      </w:r>
      <w:r w:rsidRPr="003403A1">
        <w:rPr>
          <w:sz w:val="14"/>
        </w:rPr>
        <w:t xml:space="preserve"> the 1996 </w:t>
      </w:r>
      <w:r w:rsidRPr="003403A1">
        <w:rPr>
          <w:rStyle w:val="Emphasis"/>
        </w:rPr>
        <w:t>welfare reforms that encouraged work.</w:t>
      </w:r>
      <w:bookmarkEnd w:id="0"/>
      <w:bookmarkEnd w:id="1"/>
      <w:bookmarkEnd w:id="2"/>
      <w:bookmarkEnd w:id="3"/>
      <w:bookmarkEnd w:id="4"/>
    </w:p>
    <w:p w14:paraId="6E419E53" w14:textId="77777777" w:rsidR="00946658" w:rsidRPr="00946658" w:rsidRDefault="00946658" w:rsidP="00946658">
      <w:r>
        <w:t>AND don’t let aff say poverty empirics already control for unemployment because the studies are localized to individual economies where a) employment could leak into other non-living wage sectors and b) national policymaking hasn’t made effect. This means we have good reason to believe when the plan passes, unemployment will cause more poverty</w:t>
      </w:r>
    </w:p>
    <w:p w14:paraId="6663D873" w14:textId="77777777" w:rsidR="00536477" w:rsidRPr="00CE05FC" w:rsidRDefault="00536477" w:rsidP="00536477">
      <w:pPr>
        <w:pStyle w:val="Heading4"/>
        <w:rPr>
          <w:rStyle w:val="BoldUnderlineUNDO"/>
          <w:b w:val="0"/>
        </w:rPr>
      </w:pPr>
      <w:r>
        <w:t>(__)</w:t>
      </w:r>
      <w:r w:rsidRPr="009C79DC">
        <w:rPr>
          <w:rStyle w:val="BoldUnderlineUNDO"/>
        </w:rPr>
        <w:t>Minimum wage increase lead</w:t>
      </w:r>
      <w:r>
        <w:rPr>
          <w:rStyle w:val="BoldUnderlineUNDO"/>
        </w:rPr>
        <w:t xml:space="preserve">s to higher prices for the poor. </w:t>
      </w:r>
      <w:r w:rsidRPr="00CE05FC">
        <w:rPr>
          <w:rStyle w:val="BoldUnderlineUNDO"/>
        </w:rPr>
        <w:t>Leong</w:t>
      </w:r>
      <w:r w:rsidRPr="00CE05FC">
        <w:rPr>
          <w:rStyle w:val="FootnoteReference"/>
        </w:rPr>
        <w:footnoteReference w:id="8"/>
      </w:r>
      <w:r w:rsidRPr="00CE05FC">
        <w:rPr>
          <w:rStyle w:val="BoldUnderlineUNDO"/>
        </w:rPr>
        <w:t xml:space="preserve"> 13</w:t>
      </w:r>
    </w:p>
    <w:p w14:paraId="1F73AF30" w14:textId="77777777" w:rsidR="00536477" w:rsidRDefault="00536477" w:rsidP="00536477">
      <w:pPr>
        <w:pStyle w:val="CardText"/>
        <w:ind w:left="0"/>
        <w:rPr>
          <w:rStyle w:val="Minimize"/>
        </w:rPr>
      </w:pPr>
      <w:r w:rsidRPr="009C79DC">
        <w:rPr>
          <w:rStyle w:val="Minimize"/>
        </w:rPr>
        <w:t xml:space="preserve">The real problem is that other </w:t>
      </w:r>
      <w:r w:rsidRPr="009C79DC">
        <w:rPr>
          <w:rStyle w:val="BoldUnderline"/>
        </w:rPr>
        <w:t>lower-wage-paying companies</w:t>
      </w:r>
      <w:r w:rsidRPr="009C79DC">
        <w:rPr>
          <w:rStyle w:val="Minimize"/>
        </w:rPr>
        <w:t>, such as McDonalds Corporation (NYSE/MCD),</w:t>
      </w:r>
      <w:r w:rsidRPr="009C79DC">
        <w:rPr>
          <w:rStyle w:val="BoldUnderlineUNDO"/>
        </w:rPr>
        <w:t xml:space="preserve"> </w:t>
      </w:r>
      <w:r w:rsidRPr="009C79DC">
        <w:rPr>
          <w:rStyle w:val="BoldUnderline"/>
        </w:rPr>
        <w:t>simply won’t absorb wage increases without passing the increase on to their customers</w:t>
      </w:r>
      <w:r w:rsidRPr="009C79DC">
        <w:rPr>
          <w:rStyle w:val="Minimize"/>
        </w:rPr>
        <w:t>. And there’s absolutely nothing illegal in this. It’s a fact: an increase in wages equals an increase in the price of goods. Think of it this way:</w:t>
      </w:r>
      <w:r w:rsidRPr="009C79DC">
        <w:rPr>
          <w:rStyle w:val="BoldUnderlineUNDO"/>
        </w:rPr>
        <w:t xml:space="preserve"> </w:t>
      </w:r>
      <w:r w:rsidRPr="009C79DC">
        <w:rPr>
          <w:rStyle w:val="BoldUnderline"/>
        </w:rPr>
        <w:t>when a company is forced to pay its minimum-wage employees a higher wage</w:t>
      </w:r>
      <w:r w:rsidRPr="009C79DC">
        <w:rPr>
          <w:rStyle w:val="BoldUnderlineUNDO"/>
        </w:rPr>
        <w:t xml:space="preserve">, </w:t>
      </w:r>
      <w:r w:rsidRPr="009C79DC">
        <w:rPr>
          <w:rStyle w:val="BoldUnderline"/>
        </w:rPr>
        <w:t>the company needs to allocate more money toward payroll.</w:t>
      </w:r>
      <w:r w:rsidRPr="009C79DC">
        <w:rPr>
          <w:rStyle w:val="BoldUnderlineUNDO"/>
        </w:rPr>
        <w:t xml:space="preserve"> </w:t>
      </w:r>
      <w:r w:rsidRPr="009C79DC">
        <w:rPr>
          <w:rStyle w:val="Minimize"/>
        </w:rPr>
        <w:t>With an increase in wage costs, that company now needs to find a new way to increase earnings so that it can cover this increase.</w:t>
      </w:r>
      <w:r w:rsidRPr="009C79DC">
        <w:rPr>
          <w:rStyle w:val="BoldUnderlineUNDO"/>
        </w:rPr>
        <w:t xml:space="preserve"> </w:t>
      </w:r>
      <w:r w:rsidRPr="009C79DC">
        <w:rPr>
          <w:rStyle w:val="BoldUnderline"/>
        </w:rPr>
        <w:t>Raising the price of its goods is an obvious answer</w:t>
      </w:r>
      <w:r w:rsidRPr="009C79DC">
        <w:rPr>
          <w:rStyle w:val="BoldUnderlineUNDO"/>
        </w:rPr>
        <w:t xml:space="preserve"> </w:t>
      </w:r>
      <w:r w:rsidRPr="009C79DC">
        <w:rPr>
          <w:rStyle w:val="Minimize"/>
        </w:rPr>
        <w:t>for the company. For instance, the cost of a $3.00 “Big Mac” rises to $3.25 following an increase in minimum wage. By boosting the minimum wage, the lower-wage earners may make more, but it will be partly offset by higher</w:t>
      </w:r>
      <w:r w:rsidRPr="009C79DC">
        <w:rPr>
          <w:rStyle w:val="BoldUnderline"/>
        </w:rPr>
        <w:t xml:space="preserve"> costs </w:t>
      </w:r>
      <w:r>
        <w:rPr>
          <w:rStyle w:val="BoldUnderline"/>
        </w:rPr>
        <w:t xml:space="preserve">[increase] </w:t>
      </w:r>
      <w:r w:rsidRPr="009C79DC">
        <w:rPr>
          <w:rStyle w:val="BoldUnderline"/>
        </w:rPr>
        <w:t>for end goods, such as those at Wal-Mart and McDonald’s, which are stores the lower-income earners may be more inclined to shop</w:t>
      </w:r>
      <w:r w:rsidRPr="009C79DC">
        <w:rPr>
          <w:rStyle w:val="Minimize"/>
        </w:rPr>
        <w:t xml:space="preserve"> or eat at. Moreover, increasing the minimum wage will mean higher input costs at manufacturing plants across the nation. These manufacturing plants will then have two options: 1) raise the price of the end product; or 2) move part or all of their manufacturing to cheaper labor markets in places like Asia and Latin America. I suspect some companies will look more seriously at the latter option; and we all know China and Mexico would welcome $2.00-per-hour plant jobs. So before we just implement higher wages, we need to put more thought into the process; we need to consider what detrimental affects higher wages could have on America’s economy and its position in the broader economy, as a wage increase could easily hurt the competitiveness of the country in the global market</w:t>
      </w:r>
    </w:p>
    <w:p w14:paraId="34147E22" w14:textId="77777777" w:rsidR="00946658" w:rsidRPr="009C79DC" w:rsidRDefault="00946658" w:rsidP="00536477">
      <w:pPr>
        <w:pStyle w:val="CardText"/>
        <w:ind w:left="0"/>
      </w:pPr>
    </w:p>
    <w:p w14:paraId="1137B2F3" w14:textId="77777777" w:rsidR="00536477" w:rsidRPr="008C4037" w:rsidRDefault="00536477" w:rsidP="00536477">
      <w:pPr>
        <w:pStyle w:val="Heading4"/>
        <w:rPr>
          <w:rFonts w:ascii="Calibri" w:hAnsi="Calibri"/>
        </w:rPr>
      </w:pPr>
      <w:r>
        <w:t xml:space="preserve">(__) </w:t>
      </w:r>
      <w:r w:rsidRPr="008C4037">
        <w:rPr>
          <w:rFonts w:ascii="Calibri" w:hAnsi="Calibri"/>
        </w:rPr>
        <w:t>Companies will cut other forms of compensation to their workers, leaving them worse financially. Baird ‘02</w:t>
      </w:r>
    </w:p>
    <w:p w14:paraId="20D8CA87" w14:textId="77777777" w:rsidR="00536477" w:rsidRPr="00536477" w:rsidRDefault="00536477" w:rsidP="00536477">
      <w:r w:rsidRPr="00536477">
        <w:t>Baird 02 Charles, a professor of economics and the director of the Smith Center for Private Enterprise Studies at California State University at Hayward, “The Living Wage Folly,” Ideas on Liberty, June 2002, pp. 16-19.</w:t>
      </w:r>
    </w:p>
    <w:p w14:paraId="37DE6400" w14:textId="77777777" w:rsidR="00A93420" w:rsidRDefault="00536477" w:rsidP="00946658">
      <w:pPr>
        <w:pStyle w:val="card"/>
        <w:ind w:left="0"/>
        <w:rPr>
          <w:rFonts w:ascii="Calibri" w:hAnsi="Calibri"/>
        </w:rPr>
      </w:pPr>
      <w:r w:rsidRPr="00BA7EE2">
        <w:rPr>
          <w:rStyle w:val="Minimize"/>
          <w:b w:val="0"/>
          <w:u w:val="none"/>
        </w:rPr>
        <w:t>Sometimes</w:t>
      </w:r>
      <w:r w:rsidRPr="008C4037">
        <w:rPr>
          <w:rFonts w:ascii="Calibri" w:hAnsi="Calibri"/>
        </w:rPr>
        <w:t xml:space="preserve"> profit-seeking entrepreneurs will try to avoid layoffs by cutting nonwage compensation paid to workers. </w:t>
      </w:r>
      <w:r w:rsidRPr="00BA7EE2">
        <w:rPr>
          <w:rStyle w:val="Minimize"/>
          <w:b w:val="0"/>
          <w:u w:val="none"/>
        </w:rPr>
        <w:t>For example,</w:t>
      </w:r>
      <w:r w:rsidRPr="008C4037">
        <w:rPr>
          <w:rFonts w:ascii="Calibri" w:hAnsi="Calibri"/>
        </w:rPr>
        <w:t xml:space="preserve"> reductions in paid vacation time; employer contributions to retirement funds, employer paid medical insurance, and rates of sick leave accrual can sometimes offset the effect of a higher legal minimum wage</w:t>
      </w:r>
      <w:r w:rsidRPr="00BA7EE2">
        <w:rPr>
          <w:rStyle w:val="Minimize"/>
          <w:b w:val="0"/>
          <w:u w:val="none"/>
        </w:rPr>
        <w:t>. If so, affected</w:t>
      </w:r>
      <w:r w:rsidRPr="008C4037">
        <w:rPr>
          <w:rFonts w:ascii="Calibri" w:hAnsi="Calibri"/>
        </w:rPr>
        <w:t xml:space="preserve"> workers will keep their jobs, but they will not be any better off than they were before the minimum-wage increase. In fact, they will probably be worse off because more of their compensation will be taxable than before.</w:t>
      </w:r>
    </w:p>
    <w:p w14:paraId="69AF2E5C" w14:textId="77777777" w:rsidR="00946658" w:rsidRDefault="00946658" w:rsidP="00946658"/>
    <w:p w14:paraId="009281E0" w14:textId="77777777" w:rsidR="00946658" w:rsidRPr="00946658" w:rsidRDefault="00946658" w:rsidP="00946658">
      <w:pPr>
        <w:pStyle w:val="Citation"/>
        <w:rPr>
          <w:rStyle w:val="Heading4Char"/>
        </w:rPr>
      </w:pPr>
      <w:r>
        <w:t>(__)</w:t>
      </w:r>
      <w:r w:rsidRPr="00946658">
        <w:rPr>
          <w:rStyle w:val="Heading4Char"/>
        </w:rPr>
        <w:t>Minimum wage forces cuts to other benefits – net increase in poverty </w:t>
      </w:r>
      <w:r>
        <w:rPr>
          <w:rStyle w:val="Heading4Char"/>
        </w:rPr>
        <w:t>Lamman 14</w:t>
      </w:r>
      <w:r w:rsidRPr="00946658">
        <w:rPr>
          <w:rStyle w:val="Heading4Char"/>
        </w:rPr>
        <w:br/>
      </w:r>
      <w:r w:rsidRPr="00946658">
        <w:t>Fraser 14 Charles Lammam. “The Economic Effects of Living Wage Laws.” Fraser Institute. January 2014 AJ</w:t>
      </w:r>
    </w:p>
    <w:p w14:paraId="0F8D2AEC" w14:textId="77777777" w:rsidR="00946658" w:rsidRPr="00D964EE" w:rsidRDefault="00946658" w:rsidP="00946658">
      <w:r w:rsidRPr="00674626">
        <w:br/>
      </w:r>
      <w:r w:rsidRPr="000018D8">
        <w:rPr>
          <w:rStyle w:val="Minimize"/>
        </w:rPr>
        <w:t xml:space="preserve">Minimum wage policies have other unintended consequences. Evidence shows that </w:t>
      </w:r>
      <w:r w:rsidRPr="000018D8">
        <w:rPr>
          <w:rStyle w:val="BoldUnderline"/>
        </w:rPr>
        <w:t xml:space="preserve">employers </w:t>
      </w:r>
      <w:r w:rsidRPr="000018D8">
        <w:rPr>
          <w:rStyle w:val="Minimize"/>
        </w:rPr>
        <w:t>not only respond to a minimum wage floor by decreasing the number of jobs, but they also</w:t>
      </w:r>
      <w:r w:rsidRPr="000018D8">
        <w:rPr>
          <w:rStyle w:val="BoldUnderline"/>
        </w:rPr>
        <w:t xml:space="preserve"> cut back on hours</w:t>
      </w:r>
      <w:r w:rsidRPr="00674626">
        <w:t xml:space="preserve"> </w:t>
      </w:r>
      <w:r w:rsidRPr="000018D8">
        <w:rPr>
          <w:rStyle w:val="Minimize"/>
        </w:rPr>
        <w:t>(Couch and Wittenburg, 2001),</w:t>
      </w:r>
      <w:r w:rsidRPr="00674626">
        <w:t xml:space="preserve"> </w:t>
      </w:r>
      <w:r w:rsidRPr="000018D8">
        <w:rPr>
          <w:rStyle w:val="BoldUnderline"/>
        </w:rPr>
        <w:t xml:space="preserve">provide less on-the-job training and other non-wage benefits </w:t>
      </w:r>
      <w:r w:rsidRPr="000018D8">
        <w:rPr>
          <w:rStyle w:val="Minimize"/>
        </w:rPr>
        <w:t xml:space="preserve">(Neumark and Wascher, 2001; Marks, 2011), </w:t>
      </w:r>
      <w:r w:rsidRPr="000018D8">
        <w:rPr>
          <w:rStyle w:val="BoldUnderline"/>
        </w:rPr>
        <w:t>and give employment priority to their most productive and experienced workers</w:t>
      </w:r>
      <w:r w:rsidRPr="00674626">
        <w:t xml:space="preserve"> </w:t>
      </w:r>
      <w:r w:rsidRPr="000018D8">
        <w:rPr>
          <w:rStyle w:val="Minimize"/>
        </w:rPr>
        <w:t>(Neumark and Wascher, 1995). There is also a growing body of evidence that shows minimum wage increases actually do little to help households in need. One recent study exam- ined increases in the minimum wage across Canadian provinces from 1981 to 2004 and actually found that raising the minimum wage was associated with a four- to six-percent increase in the percentage of families living below Statistics Canada’s low income cut-off (LICO) line (see Sen et al., 2011). In a 2012 study by renowned Canadian minimum-wage researchers, Michele Campolieti, Morley Gunderson, and Byron Lee, the authors analyzed prov- incial data from 1997 to 2007 and found that raising the minimum wage had no statistically discernible impact on measures of relative poverty including LICO (Campolieti et al., 2012). One important reason for these findings is that</w:t>
      </w:r>
      <w:r w:rsidRPr="00674626">
        <w:t xml:space="preserve"> </w:t>
      </w:r>
      <w:r w:rsidRPr="000018D8">
        <w:rPr>
          <w:rStyle w:val="BoldUnderline"/>
        </w:rPr>
        <w:t xml:space="preserve">the bulk of those working for minimum wage do not actually belong to low-income households. </w:t>
      </w:r>
      <w:r w:rsidRPr="000018D8">
        <w:rPr>
          <w:rStyle w:val="Minimize"/>
        </w:rPr>
        <w:t>In a 2009 study, researchers used Statistics Canada data to profile minimum-wage earners in Ontario. They found that “over 80 of low-wage earners are not members of poor households” and that “over 75 of poor households do not have a member who is a low-wage earner” (Mascella et al., 2009: 373).19</w:t>
      </w:r>
      <w:r w:rsidRPr="000018D8">
        <w:rPr>
          <w:rStyle w:val="Minimize"/>
        </w:rPr>
        <w:br/>
      </w:r>
    </w:p>
    <w:p w14:paraId="35B44A39" w14:textId="77777777" w:rsidR="00946658" w:rsidRPr="00946658" w:rsidRDefault="00946658" w:rsidP="00946658">
      <w:pPr>
        <w:pStyle w:val="Heading4"/>
      </w:pPr>
    </w:p>
    <w:p w14:paraId="60902B4F" w14:textId="77777777" w:rsidR="00535A0F" w:rsidRDefault="00535A0F" w:rsidP="00535A0F">
      <w:pPr>
        <w:pStyle w:val="Heading1"/>
      </w:pPr>
      <w:r>
        <w:t>NIT Frontlines</w:t>
      </w:r>
    </w:p>
    <w:p w14:paraId="15DA5982" w14:textId="77777777" w:rsidR="00535A0F" w:rsidRDefault="00B76305" w:rsidP="00B76305">
      <w:pPr>
        <w:pStyle w:val="Heading2"/>
      </w:pPr>
      <w:r>
        <w:t>A2 Perm</w:t>
      </w:r>
    </w:p>
    <w:p w14:paraId="2002E988" w14:textId="77777777" w:rsidR="004C5118" w:rsidRDefault="004C5118" w:rsidP="004C5118">
      <w:pPr>
        <w:pStyle w:val="ListParagraph"/>
        <w:numPr>
          <w:ilvl w:val="0"/>
          <w:numId w:val="27"/>
        </w:numPr>
      </w:pPr>
      <w:r>
        <w:t>Can’t do both—extend the plank of abolish all wage floors. Even if you don’t buy conceded mutual exclusivity, that plank is necessary to make sure people can do whatever job they want and still make a living. But if firms have to pay out a high minimum like the living wage, then it discourages them from hiring. This means the world of the perm is worse than the world of the CP</w:t>
      </w:r>
    </w:p>
    <w:p w14:paraId="2AC5CDF7" w14:textId="77777777" w:rsidR="004C5118" w:rsidRDefault="004C5118" w:rsidP="004C5118">
      <w:pPr>
        <w:pStyle w:val="ListParagraph"/>
      </w:pPr>
    </w:p>
    <w:p w14:paraId="017B421E" w14:textId="77777777" w:rsidR="004C5118" w:rsidRDefault="004C5118" w:rsidP="004C5118">
      <w:pPr>
        <w:pStyle w:val="ListParagraph"/>
        <w:numPr>
          <w:ilvl w:val="0"/>
          <w:numId w:val="27"/>
        </w:numPr>
      </w:pPr>
      <w:r>
        <w:t>He’s severing from his advocacy which was to give a living wage and not to pay unemployed workers. Severance perms are voters a) my CP was predictated on a stable AC advocacy of not paying unemployed workers, allowing him to change allows him to moot the value of any CP b) if aff is allows to sever out of planks of the AC then he’ll never have to clash with the CP or discuss the net benefits of it. That kills both the educational point of running CPs and fairness because it means we don’t get to talk about what we’re most prepped on. Particularly inexcusable at TOC because aff had 5 months to respond to NIT fairly</w:t>
      </w:r>
    </w:p>
    <w:p w14:paraId="70A43404" w14:textId="77777777" w:rsidR="004C5118" w:rsidRDefault="004C5118" w:rsidP="004C5118">
      <w:pPr>
        <w:pStyle w:val="ListParagraph"/>
      </w:pPr>
    </w:p>
    <w:p w14:paraId="666C635B" w14:textId="77777777" w:rsidR="004C5118" w:rsidRDefault="004C5118" w:rsidP="004C5118">
      <w:pPr>
        <w:pStyle w:val="ListParagraph"/>
      </w:pPr>
    </w:p>
    <w:p w14:paraId="672C80A2" w14:textId="77777777" w:rsidR="004C5118" w:rsidRDefault="004C5118" w:rsidP="004C5118">
      <w:pPr>
        <w:pStyle w:val="ListParagraph"/>
        <w:numPr>
          <w:ilvl w:val="0"/>
          <w:numId w:val="27"/>
        </w:numPr>
      </w:pPr>
      <w:r>
        <w:t>There are net benefits to only doing the CP. His perm doesn’t solve ___ because ____</w:t>
      </w:r>
    </w:p>
    <w:p w14:paraId="314FBA3E" w14:textId="77777777" w:rsidR="004C5118" w:rsidRDefault="004C5118" w:rsidP="004C5118">
      <w:pPr>
        <w:pStyle w:val="ListParagraph"/>
      </w:pPr>
    </w:p>
    <w:p w14:paraId="5AA8ABDF" w14:textId="77777777" w:rsidR="004C5118" w:rsidRDefault="004C5118" w:rsidP="004C5118">
      <w:pPr>
        <w:pStyle w:val="ListParagraph"/>
        <w:numPr>
          <w:ilvl w:val="0"/>
          <w:numId w:val="27"/>
        </w:numPr>
      </w:pPr>
      <w:r>
        <w:t>Don’t vote aff unless there’s a net benefit to the perm. If both the perm and the CP come out even, vote neg because a) you’re voting for my methodology, that’s not a reason to affirm and b) key to neg flex and engaging the aff substantively—if aff can win without net benefits to the perm then neg will always be at a disadvantage because it can’t engage the aff in as many ways</w:t>
      </w:r>
    </w:p>
    <w:p w14:paraId="13D67191" w14:textId="77777777" w:rsidR="004C5118" w:rsidRDefault="004C5118" w:rsidP="004C5118"/>
    <w:p w14:paraId="24CF7C34" w14:textId="77777777" w:rsidR="004C5118" w:rsidRDefault="004C5118" w:rsidP="004C5118">
      <w:pPr>
        <w:pStyle w:val="ListParagraph"/>
        <w:numPr>
          <w:ilvl w:val="0"/>
          <w:numId w:val="27"/>
        </w:numPr>
      </w:pPr>
      <w:r>
        <w:t>Interpretation—if aff makes a perm to an NIT CP that says to give the living wage to the employed and the NIT to the unemployed, then he must either provide in the AC or 1AR perm text how much the living wage is. He violates by not quantifying how much a living wage is. The standard is shiftiness--I can’t compare between the world of the perm and the CP because he hasn’t detailed what his world looks like. Aziz speaks to the NIT providing 1500 a month, but depending on what the living wage amounts to, that could either exceed or not meet that level, each of which would have drastically different worlds, and different ramifications for unemployment, firm and employee motivation and economic effects. This means I can’t do effective comparison, because his 2ar could always delink, which kills substantive engagement. Abuse supercharged by the fact this is my only speech on the issue and he gets the first and last words.</w:t>
      </w:r>
    </w:p>
    <w:p w14:paraId="4D7BC35F" w14:textId="46DC9707" w:rsidR="004C5118" w:rsidRPr="004C5118" w:rsidRDefault="004C5118" w:rsidP="004C5118">
      <w:r>
        <w:br w:type="page"/>
      </w:r>
    </w:p>
    <w:p w14:paraId="74A8819A" w14:textId="77777777" w:rsidR="00E3729D" w:rsidRPr="00E3729D" w:rsidRDefault="00E3729D" w:rsidP="00E3729D">
      <w:pPr>
        <w:pStyle w:val="Heading4"/>
      </w:pPr>
      <w:r>
        <w:t>For the NIT to work, it must be done alone—other forms of government intervention like the living wage would sandbag it. Humphries</w:t>
      </w:r>
    </w:p>
    <w:p w14:paraId="7F80E5AE" w14:textId="77777777" w:rsidR="00E3729D" w:rsidRPr="00E3729D" w:rsidRDefault="00E3729D" w:rsidP="00E3729D">
      <w:pPr>
        <w:spacing w:after="0" w:line="240" w:lineRule="auto"/>
        <w:rPr>
          <w:b/>
          <w:iCs/>
          <w:sz w:val="22"/>
          <w:u w:val="single"/>
        </w:rPr>
      </w:pPr>
      <w:r w:rsidRPr="00E3729D">
        <w:rPr>
          <w:rStyle w:val="Emphasis"/>
        </w:rPr>
        <w:t>This policy will not work</w:t>
      </w:r>
      <w:r w:rsidRPr="00E3729D">
        <w:t xml:space="preserve">, however, </w:t>
      </w:r>
      <w:r w:rsidRPr="00E3729D">
        <w:rPr>
          <w:rStyle w:val="Emphasis"/>
        </w:rPr>
        <w:t>if</w:t>
      </w:r>
      <w:r w:rsidRPr="00E3729D">
        <w:t xml:space="preserve"> the </w:t>
      </w:r>
      <w:r w:rsidRPr="00E3729D">
        <w:rPr>
          <w:rStyle w:val="Emphasis"/>
        </w:rPr>
        <w:t>current</w:t>
      </w:r>
      <w:r>
        <w:t xml:space="preserve"> </w:t>
      </w:r>
      <w:r w:rsidR="0017521E">
        <w:t>b</w:t>
      </w:r>
      <w:r w:rsidRPr="00E3729D">
        <w:t xml:space="preserve">loated levels of </w:t>
      </w:r>
      <w:r w:rsidRPr="00E3729D">
        <w:rPr>
          <w:rStyle w:val="Emphasis"/>
        </w:rPr>
        <w:t>public forced redistribution are</w:t>
      </w:r>
      <w:r>
        <w:rPr>
          <w:rStyle w:val="Emphasis"/>
        </w:rPr>
        <w:t xml:space="preserve"> </w:t>
      </w:r>
      <w:r w:rsidRPr="00E3729D">
        <w:rPr>
          <w:rStyle w:val="Emphasis"/>
        </w:rPr>
        <w:t>maintained</w:t>
      </w:r>
      <w:r w:rsidRPr="00E3729D">
        <w:t>. Milton F</w:t>
      </w:r>
      <w:r w:rsidRPr="00E3729D">
        <w:rPr>
          <w:rStyle w:val="Emphasis"/>
        </w:rPr>
        <w:t xml:space="preserve">riedman has long advocated an NIT, but has opposed such a policy as an addition </w:t>
      </w:r>
      <w:r w:rsidRPr="00E3729D">
        <w:t>to</w:t>
      </w:r>
      <w:r>
        <w:t xml:space="preserve"> </w:t>
      </w:r>
      <w:r w:rsidRPr="00E3729D">
        <w:t xml:space="preserve">current welfare </w:t>
      </w:r>
      <w:r w:rsidRPr="00E3729D">
        <w:rPr>
          <w:rStyle w:val="Emphasis"/>
        </w:rPr>
        <w:t>instead of a replacem</w:t>
      </w:r>
      <w:bookmarkStart w:id="5" w:name="_GoBack"/>
      <w:bookmarkEnd w:id="5"/>
      <w:r w:rsidRPr="00E3729D">
        <w:rPr>
          <w:rStyle w:val="Emphasis"/>
        </w:rPr>
        <w:t>ent</w:t>
      </w:r>
      <w:r w:rsidRPr="00E3729D">
        <w:t>. Charles Murray</w:t>
      </w:r>
      <w:r w:rsidR="0017521E">
        <w:t xml:space="preserve"> </w:t>
      </w:r>
      <w:r w:rsidRPr="00E3729D">
        <w:t xml:space="preserve">also outlines how an overly generous NIT can led to perverse outcomes, and simply reinforce the welfarestate. 13 </w:t>
      </w:r>
      <w:r w:rsidRPr="0017521E">
        <w:rPr>
          <w:rStyle w:val="Emphasis"/>
        </w:rPr>
        <w:t>Such warnings should not be dismissed lightly,and highlight the need to promote a minimal and simple NIT</w:t>
      </w:r>
      <w:r w:rsidRPr="00E3729D">
        <w:t xml:space="preserve">, against the pressures of the welfare lobby. </w:t>
      </w:r>
      <w:r w:rsidRPr="0017521E">
        <w:rPr>
          <w:rStyle w:val="Emphasis"/>
        </w:rPr>
        <w:t xml:space="preserve">The benefits described above are dependent on </w:t>
      </w:r>
      <w:r w:rsidRPr="00E3729D">
        <w:t>a</w:t>
      </w:r>
      <w:r w:rsidR="0017521E">
        <w:t xml:space="preserve"> </w:t>
      </w:r>
      <w:r w:rsidRPr="00E3729D">
        <w:t xml:space="preserve">willingness to undertake </w:t>
      </w:r>
      <w:r w:rsidRPr="0017521E">
        <w:rPr>
          <w:rStyle w:val="Emphasis"/>
        </w:rPr>
        <w:t>fundamental reform of the</w:t>
      </w:r>
      <w:r w:rsidR="0017521E">
        <w:rPr>
          <w:rStyle w:val="Emphasis"/>
        </w:rPr>
        <w:t xml:space="preserve"> </w:t>
      </w:r>
      <w:r w:rsidRPr="0017521E">
        <w:rPr>
          <w:rStyle w:val="Emphasis"/>
        </w:rPr>
        <w:t>welfare sector</w:t>
      </w:r>
      <w:r w:rsidRPr="00E3729D">
        <w:t>, challenging previously held beliefs in the</w:t>
      </w:r>
      <w:r w:rsidR="0017521E">
        <w:t xml:space="preserve"> </w:t>
      </w:r>
      <w:r w:rsidRPr="00E3729D">
        <w:t>welfare state and providing only a limited safety net toachieve real outcomes in a more efficient manner</w:t>
      </w:r>
    </w:p>
    <w:p w14:paraId="0EF8446B" w14:textId="77777777" w:rsidR="00E3729D" w:rsidRPr="00E3729D" w:rsidRDefault="00E3729D" w:rsidP="00E3729D"/>
    <w:p w14:paraId="65656841" w14:textId="77777777" w:rsidR="00A8176E" w:rsidRPr="003B1ACE" w:rsidRDefault="0065668F" w:rsidP="0065668F">
      <w:pPr>
        <w:pStyle w:val="Heading4"/>
        <w:numPr>
          <w:ilvl w:val="0"/>
          <w:numId w:val="19"/>
        </w:numPr>
        <w:spacing w:line="240" w:lineRule="auto"/>
      </w:pPr>
      <w:r>
        <w:rPr>
          <w:b w:val="0"/>
        </w:rPr>
        <w:t>Any risk of link to a net benefit is a Disad to the perm, but specifically, attempting to perm the CP causes the aff to bite worse into cap—d</w:t>
      </w:r>
      <w:r w:rsidR="00A8176E" w:rsidRPr="0065668F">
        <w:rPr>
          <w:b w:val="0"/>
        </w:rPr>
        <w:t xml:space="preserve">oing the aff and attempting to engage in the alternative moots any risk of solvency. </w:t>
      </w:r>
      <w:r w:rsidR="00A8176E" w:rsidRPr="003B1ACE">
        <w:t>Zizek 4</w:t>
      </w:r>
      <w:r w:rsidR="00A8176E" w:rsidRPr="00873950">
        <w:t xml:space="preserve"> </w:t>
      </w:r>
    </w:p>
    <w:p w14:paraId="7E5D65F8" w14:textId="77777777" w:rsidR="00A8176E" w:rsidRPr="003B1ACE" w:rsidRDefault="00A8176E" w:rsidP="00A8176E">
      <w:pPr>
        <w:pStyle w:val="Heading4"/>
        <w:spacing w:line="240" w:lineRule="auto"/>
        <w:rPr>
          <w:b w:val="0"/>
          <w:sz w:val="12"/>
          <w:szCs w:val="12"/>
        </w:rPr>
      </w:pPr>
      <w:r w:rsidRPr="003B1ACE">
        <w:rPr>
          <w:b w:val="0"/>
          <w:sz w:val="12"/>
          <w:szCs w:val="12"/>
        </w:rPr>
        <w:t>(Slavoj, Professor of Sociology at the Institute for Sociology, Ljubljana University, “Iraq: The Borrowed Kettle” P. 71-73)</w:t>
      </w:r>
    </w:p>
    <w:p w14:paraId="601DCB8F" w14:textId="77777777" w:rsidR="00A8176E" w:rsidRPr="0065668F" w:rsidRDefault="00A8176E" w:rsidP="0065668F">
      <w:pPr>
        <w:rPr>
          <w:sz w:val="14"/>
        </w:rPr>
      </w:pPr>
      <w:r w:rsidRPr="0065668F">
        <w:rPr>
          <w:sz w:val="14"/>
        </w:rPr>
        <w:t xml:space="preserve">The stance of simply condemning the postmodern Left for its accommodation, however, is also false, since one should ask the obvious difficult question: what, in fact, was the alternative?  If today’s ‘post-politics’ is opportunistic pragmatism with no principles, then </w:t>
      </w:r>
      <w:r w:rsidRPr="0065668F">
        <w:rPr>
          <w:rStyle w:val="Emphasis"/>
          <w:highlight w:val="green"/>
        </w:rPr>
        <w:t>the predominant leftist reaction to it can be aptly characterized as ‘principled opportunism’</w:t>
      </w:r>
      <w:r w:rsidRPr="0065668F">
        <w:rPr>
          <w:sz w:val="14"/>
        </w:rPr>
        <w:t xml:space="preserve">: one simply sticks to the old formulae (defence of the welfare state, and so on) and calls them ‘principles’, dispensing with the detailed analysis of how the situation ahs changed – and thus retaining one’s position of Beautiful Soul.  </w:t>
      </w:r>
      <w:r w:rsidRPr="0065668F">
        <w:rPr>
          <w:rStyle w:val="Emphasis"/>
          <w:highlight w:val="green"/>
        </w:rPr>
        <w:t>The inherent stupidity of the ‘principled’ Left is clearly discernible in its standard criticism of any analysis which proposes a more complex picture of criticism of any analysis which proposes a more complex picture of the situation</w:t>
      </w:r>
      <w:r w:rsidRPr="0065668F">
        <w:rPr>
          <w:rStyle w:val="Emphasis"/>
        </w:rPr>
        <w:t>,</w:t>
      </w:r>
      <w:r w:rsidRPr="0065668F">
        <w:rPr>
          <w:sz w:val="14"/>
        </w:rPr>
        <w:t xml:space="preserve"> renouncing any simple prescriptions on how to act: ‘there is no clear political stance involved in your theory’ – and this from people with no stance but their ‘principled opportunism’.  Against such a stance, one should have the courage to affirm that, in a situation like today’s, </w:t>
      </w:r>
      <w:r w:rsidRPr="0065668F">
        <w:rPr>
          <w:rStyle w:val="Emphasis"/>
          <w:highlight w:val="green"/>
        </w:rPr>
        <w:t>the only way really to remain open to a revolutionary opportunity is to renounce facile calls to direct action</w:t>
      </w:r>
      <w:r w:rsidRPr="0065668F">
        <w:rPr>
          <w:sz w:val="14"/>
        </w:rPr>
        <w:t xml:space="preserve">, which necessarily involve us in an activity where things change so that the totality remains the same.  Today’s predicament is that, </w:t>
      </w:r>
      <w:r w:rsidRPr="0065668F">
        <w:rPr>
          <w:rStyle w:val="Emphasis"/>
          <w:highlight w:val="green"/>
        </w:rPr>
        <w:t>if we succumb to the urge of directly ‘doing something’</w:t>
      </w:r>
      <w:r w:rsidRPr="0065668F">
        <w:rPr>
          <w:rStyle w:val="Emphasis"/>
        </w:rPr>
        <w:t xml:space="preserve"> </w:t>
      </w:r>
      <w:r w:rsidRPr="0065668F">
        <w:rPr>
          <w:sz w:val="14"/>
        </w:rPr>
        <w:t xml:space="preserve">(engaging in the anti-globalist struggle, helping the poor…), </w:t>
      </w:r>
      <w:r w:rsidRPr="0065668F">
        <w:rPr>
          <w:rStyle w:val="Emphasis"/>
          <w:highlight w:val="green"/>
        </w:rPr>
        <w:t>we will certainly and undoubtedly contribute to the reproduction of the existing order</w:t>
      </w:r>
      <w:r w:rsidRPr="0065668F">
        <w:rPr>
          <w:sz w:val="14"/>
        </w:rPr>
        <w:t>.   The only way to lay the foundations for a true, radical change is to withdraw from the compulsion to act, to ‘do nothing’ – thus opening up the space for a different kind of activity.</w:t>
      </w:r>
    </w:p>
    <w:p w14:paraId="72171F83" w14:textId="77777777" w:rsidR="00B76305" w:rsidRDefault="00B76305" w:rsidP="0065668F">
      <w:pPr>
        <w:spacing w:line="240" w:lineRule="auto"/>
      </w:pPr>
    </w:p>
    <w:p w14:paraId="7C20DA60" w14:textId="77777777" w:rsidR="00535A0F" w:rsidRPr="0097047A" w:rsidRDefault="00535A0F" w:rsidP="00535A0F">
      <w:pPr>
        <w:pStyle w:val="Heading2"/>
        <w:rPr>
          <w:u w:color="262626"/>
        </w:rPr>
      </w:pPr>
      <w:r>
        <w:rPr>
          <w:u w:color="262626"/>
        </w:rPr>
        <w:t>A2 Working Disincentive</w:t>
      </w:r>
      <w:r w:rsidRPr="0097047A">
        <w:rPr>
          <w:u w:color="262626"/>
        </w:rPr>
        <w:t xml:space="preserve"> </w:t>
      </w:r>
    </w:p>
    <w:p w14:paraId="13668366" w14:textId="77777777" w:rsidR="00535A0F" w:rsidRPr="0002553C" w:rsidRDefault="00535A0F" w:rsidP="00535A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b/>
          <w:bCs/>
          <w:u w:val="single"/>
        </w:rPr>
      </w:pPr>
    </w:p>
    <w:p w14:paraId="5ECB9088" w14:textId="77777777" w:rsidR="00535A0F" w:rsidRPr="0002553C" w:rsidRDefault="00535A0F" w:rsidP="00535A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b/>
          <w:bCs/>
        </w:rPr>
      </w:pPr>
      <w:r w:rsidRPr="0002553C">
        <w:rPr>
          <w:b/>
          <w:bCs/>
        </w:rPr>
        <w:t xml:space="preserve">Turn: </w:t>
      </w:r>
      <w:r w:rsidRPr="0002553C">
        <w:t xml:space="preserve">the CP doesn’t cause a working disincentive and actually </w:t>
      </w:r>
      <w:r w:rsidRPr="0002553C">
        <w:rPr>
          <w:i/>
          <w:iCs/>
        </w:rPr>
        <w:t xml:space="preserve">increases </w:t>
      </w:r>
      <w:r w:rsidRPr="0002553C">
        <w:t xml:space="preserve">incentive to start new jobs and companies as well as decreasing costs. </w:t>
      </w:r>
      <w:r w:rsidRPr="0002553C">
        <w:rPr>
          <w:b/>
          <w:bCs/>
        </w:rPr>
        <w:t>Parramore</w:t>
      </w:r>
    </w:p>
    <w:p w14:paraId="42749F40" w14:textId="77777777" w:rsidR="00535A0F" w:rsidRPr="0002553C" w:rsidRDefault="00535A0F" w:rsidP="00535A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b/>
          <w:bCs/>
        </w:rPr>
      </w:pPr>
    </w:p>
    <w:p w14:paraId="0F0E3F08" w14:textId="77777777" w:rsidR="00535A0F" w:rsidRPr="0002553C" w:rsidRDefault="007E0C99" w:rsidP="00535A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sz w:val="12"/>
          <w:szCs w:val="12"/>
        </w:rPr>
      </w:pPr>
      <w:hyperlink r:id="rId25" w:history="1">
        <w:r w:rsidR="00535A0F" w:rsidRPr="0002553C">
          <w:rPr>
            <w:sz w:val="12"/>
            <w:szCs w:val="12"/>
          </w:rPr>
          <w:t>http://www.salon.com/2014/03/19/5_reasons_to_consider_a_no_strings_attached_basic_income_for_all_americans_partner/</w:t>
        </w:r>
      </w:hyperlink>
      <w:r w:rsidR="00535A0F" w:rsidRPr="0002553C">
        <w:rPr>
          <w:sz w:val="12"/>
          <w:szCs w:val="12"/>
        </w:rPr>
        <w:t xml:space="preserve"> 5 reasons to consider a no-strings-attached, basic income for all Americans </w:t>
      </w:r>
      <w:hyperlink r:id="rId26" w:history="1">
        <w:r w:rsidR="00535A0F" w:rsidRPr="0002553C">
          <w:rPr>
            <w:sz w:val="12"/>
            <w:szCs w:val="12"/>
          </w:rPr>
          <w:t>LYNN STUART PARRAMORE</w:t>
        </w:r>
      </w:hyperlink>
      <w:r w:rsidR="00535A0F" w:rsidRPr="0002553C">
        <w:rPr>
          <w:sz w:val="12"/>
          <w:szCs w:val="12"/>
        </w:rPr>
        <w:t>, ALTERNET. Salon Magazine. WEDNESDAY, MAR 19, 2014 05:00 AM PDT</w:t>
      </w:r>
    </w:p>
    <w:p w14:paraId="3094D526" w14:textId="77777777" w:rsidR="00535A0F" w:rsidRPr="0002553C" w:rsidRDefault="00535A0F" w:rsidP="00535A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sz w:val="12"/>
          <w:szCs w:val="12"/>
        </w:rPr>
      </w:pPr>
    </w:p>
    <w:p w14:paraId="58C1D1F8" w14:textId="77777777" w:rsidR="00535A0F" w:rsidRPr="0002553C" w:rsidRDefault="00535A0F" w:rsidP="00535A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b/>
          <w:bCs/>
          <w:sz w:val="12"/>
          <w:szCs w:val="12"/>
          <w:u w:val="single"/>
        </w:rPr>
      </w:pPr>
    </w:p>
    <w:p w14:paraId="1EA0F5A8" w14:textId="77777777" w:rsidR="00535A0F" w:rsidRPr="0002553C" w:rsidRDefault="00535A0F" w:rsidP="00535A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b/>
          <w:bCs/>
          <w:u w:val="single"/>
        </w:rPr>
      </w:pPr>
      <w:r w:rsidRPr="0002553C">
        <w:rPr>
          <w:sz w:val="12"/>
          <w:szCs w:val="12"/>
        </w:rPr>
        <w:t xml:space="preserve">But wait, wouldn’t people get lazy if they had a basic income? One of the things the Mincome researchers wanted to know was whether a guaranteed basic income would cause people to stop working. Despite all the dire predictions that had circulated in academic literature before the experiment, </w:t>
      </w:r>
      <w:r w:rsidRPr="0002553C">
        <w:rPr>
          <w:b/>
          <w:bCs/>
          <w:u w:val="single"/>
        </w:rPr>
        <w:t>the Mincome effect on number of hours worked was actually quite small — hours dropped 1 percent for men, 3 percent for married women and 5 percent for unmarried women. The decrease in hours was mostly the result of people taking the time to raise newborns, care for family members, and pursue their education</w:t>
      </w:r>
      <w:r w:rsidRPr="0002553C">
        <w:t xml:space="preserve"> — </w:t>
      </w:r>
      <w:r w:rsidRPr="0002553C">
        <w:rPr>
          <w:b/>
          <w:bCs/>
          <w:i/>
          <w:iCs/>
          <w:u w:val="single"/>
        </w:rPr>
        <w:t>people did not cut back on work just to loaf around.</w:t>
      </w:r>
      <w:r w:rsidRPr="0002553C">
        <w:rPr>
          <w:b/>
          <w:bCs/>
          <w:u w:val="single"/>
        </w:rPr>
        <w:t xml:space="preserve"> In addition to activities which would serve as economic investments for the future, the experiment also resulted in things like fewer hospital visits and illnesses, all of which reduce public health costs. Many argue that a guaranteed basic income is also potentially good for entrepreneurship, making it easier for people to start a small business or switch careers.</w:t>
      </w:r>
    </w:p>
    <w:p w14:paraId="1FFCEA5A" w14:textId="77777777" w:rsidR="00535A0F" w:rsidRPr="0002553C" w:rsidRDefault="00535A0F" w:rsidP="00535A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b/>
          <w:bCs/>
          <w:u w:val="single"/>
        </w:rPr>
      </w:pPr>
    </w:p>
    <w:p w14:paraId="44B73AA3" w14:textId="77777777" w:rsidR="00535A0F" w:rsidRPr="0002553C" w:rsidRDefault="00535A0F" w:rsidP="00535A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pPr>
      <w:r w:rsidRPr="0002553C">
        <w:rPr>
          <w:b/>
          <w:bCs/>
        </w:rPr>
        <w:t xml:space="preserve">Turn: </w:t>
      </w:r>
      <w:r w:rsidRPr="0002553C">
        <w:t xml:space="preserve">the </w:t>
      </w:r>
      <w:r>
        <w:t xml:space="preserve">CP </w:t>
      </w:r>
      <w:r w:rsidRPr="0002553C">
        <w:t xml:space="preserve">encourages people to work- also solves for harms in squo. </w:t>
      </w:r>
      <w:r w:rsidRPr="0002553C">
        <w:rPr>
          <w:b/>
          <w:bCs/>
        </w:rPr>
        <w:t>Francis</w:t>
      </w:r>
    </w:p>
    <w:p w14:paraId="4451650B" w14:textId="77777777" w:rsidR="00535A0F" w:rsidRPr="0002553C" w:rsidRDefault="00535A0F" w:rsidP="00535A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pPr>
    </w:p>
    <w:p w14:paraId="019E2B12" w14:textId="77777777" w:rsidR="00535A0F" w:rsidRPr="0002553C" w:rsidRDefault="00535A0F" w:rsidP="00535A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cs="Tahoma"/>
          <w:sz w:val="12"/>
          <w:szCs w:val="12"/>
        </w:rPr>
      </w:pPr>
      <w:r w:rsidRPr="0002553C">
        <w:rPr>
          <w:rFonts w:cs="Tahoma"/>
          <w:sz w:val="12"/>
          <w:szCs w:val="12"/>
        </w:rPr>
        <w:t>David R. Francis The Earned Income Tax Credit Raises Employment- The National Bureau of Economic Research</w:t>
      </w:r>
    </w:p>
    <w:p w14:paraId="2BE6FD60" w14:textId="77777777" w:rsidR="00535A0F" w:rsidRPr="0002553C" w:rsidRDefault="00535A0F" w:rsidP="00535A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cs="Tahoma"/>
          <w:sz w:val="26"/>
          <w:szCs w:val="26"/>
        </w:rPr>
      </w:pPr>
    </w:p>
    <w:p w14:paraId="57930951" w14:textId="77777777" w:rsidR="00535A0F" w:rsidRPr="0097047A" w:rsidRDefault="00535A0F" w:rsidP="00535A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cs="Times"/>
          <w:sz w:val="16"/>
        </w:rPr>
      </w:pPr>
      <w:r w:rsidRPr="0097047A">
        <w:rPr>
          <w:rFonts w:cs="Times"/>
          <w:sz w:val="16"/>
          <w:szCs w:val="12"/>
        </w:rPr>
        <w:t>The Earned Income Tax Credit (</w:t>
      </w:r>
      <w:r w:rsidRPr="0097047A">
        <w:rPr>
          <w:rFonts w:cs="Times"/>
          <w:bCs/>
          <w:sz w:val="16"/>
        </w:rPr>
        <w:t>EITC</w:t>
      </w:r>
      <w:r w:rsidRPr="0097047A">
        <w:rPr>
          <w:rFonts w:cs="Times"/>
          <w:sz w:val="16"/>
          <w:szCs w:val="12"/>
        </w:rPr>
        <w:t xml:space="preserve">), a federal program that provided 22 million American families with children a total of $34 billion in cash assistance in 2003, accomplishes its stated goals. </w:t>
      </w:r>
      <w:r w:rsidRPr="0097047A">
        <w:rPr>
          <w:rFonts w:cs="Times"/>
          <w:b/>
          <w:u w:val="single"/>
        </w:rPr>
        <w:t>It</w:t>
      </w:r>
      <w:r w:rsidRPr="0097047A">
        <w:rPr>
          <w:rFonts w:cs="Times"/>
          <w:sz w:val="16"/>
          <w:szCs w:val="12"/>
        </w:rPr>
        <w:t xml:space="preserve"> </w:t>
      </w:r>
      <w:r w:rsidRPr="0002553C">
        <w:rPr>
          <w:rFonts w:cs="Times"/>
          <w:b/>
          <w:bCs/>
          <w:u w:val="single"/>
        </w:rPr>
        <w:t>not only provides low-income workers</w:t>
      </w:r>
      <w:r w:rsidRPr="0097047A">
        <w:rPr>
          <w:rFonts w:cs="Times"/>
          <w:sz w:val="16"/>
          <w:szCs w:val="10"/>
        </w:rPr>
        <w:t xml:space="preserve">, including many who are poor, </w:t>
      </w:r>
      <w:r w:rsidRPr="0002553C">
        <w:rPr>
          <w:rFonts w:cs="Times"/>
          <w:b/>
          <w:bCs/>
          <w:u w:val="single"/>
        </w:rPr>
        <w:t>with extra income through tax refunds</w:t>
      </w:r>
      <w:r w:rsidRPr="0097047A">
        <w:rPr>
          <w:rFonts w:cs="Times"/>
          <w:sz w:val="16"/>
        </w:rPr>
        <w:t xml:space="preserve">. </w:t>
      </w:r>
      <w:r w:rsidRPr="0097047A">
        <w:rPr>
          <w:rFonts w:cs="Times"/>
          <w:sz w:val="16"/>
          <w:szCs w:val="10"/>
        </w:rPr>
        <w:t>This largest federal cash transfer program also</w:t>
      </w:r>
      <w:r w:rsidRPr="0097047A">
        <w:rPr>
          <w:rFonts w:cs="Times"/>
          <w:sz w:val="16"/>
        </w:rPr>
        <w:t xml:space="preserve"> </w:t>
      </w:r>
      <w:r w:rsidRPr="0002553C">
        <w:rPr>
          <w:rFonts w:cs="Times"/>
          <w:b/>
          <w:bCs/>
          <w:u w:val="single"/>
        </w:rPr>
        <w:t>successfully meets its explicit goal of encouraging low-income parents to go to work by</w:t>
      </w:r>
      <w:r w:rsidRPr="0097047A">
        <w:rPr>
          <w:rFonts w:cs="Times"/>
          <w:sz w:val="16"/>
          <w:szCs w:val="12"/>
        </w:rPr>
        <w:t xml:space="preserve">, in effect, </w:t>
      </w:r>
      <w:r w:rsidRPr="0002553C">
        <w:rPr>
          <w:rFonts w:cs="Times"/>
          <w:b/>
          <w:bCs/>
          <w:u w:val="single"/>
        </w:rPr>
        <w:t>lowering their tax rate and providing a financial bonus for that work effort.</w:t>
      </w:r>
      <w:r w:rsidRPr="0097047A">
        <w:rPr>
          <w:rFonts w:cs="Times"/>
          <w:sz w:val="16"/>
        </w:rPr>
        <w:t xml:space="preserve"> </w:t>
      </w:r>
      <w:r w:rsidRPr="0097047A">
        <w:rPr>
          <w:rFonts w:cs="Times"/>
          <w:sz w:val="16"/>
          <w:szCs w:val="12"/>
        </w:rPr>
        <w:t xml:space="preserve">It has been especially effective in encouraging single parents, particularly women, to obtain employment. In </w:t>
      </w:r>
      <w:r w:rsidRPr="0097047A">
        <w:rPr>
          <w:rFonts w:cs="Times"/>
          <w:b/>
          <w:bCs/>
          <w:sz w:val="16"/>
          <w:szCs w:val="12"/>
        </w:rPr>
        <w:t xml:space="preserve">Behavioral Responses to Taxes: Lessons from the EITC and Labor Supply </w:t>
      </w:r>
      <w:r w:rsidRPr="0097047A">
        <w:rPr>
          <w:rFonts w:cs="Times"/>
          <w:sz w:val="16"/>
          <w:szCs w:val="12"/>
        </w:rPr>
        <w:t>(NBER Working Paper No.</w:t>
      </w:r>
      <w:hyperlink r:id="rId27" w:history="1">
        <w:r w:rsidRPr="0097047A">
          <w:rPr>
            <w:rFonts w:cs="Times"/>
            <w:color w:val="2D5877"/>
            <w:sz w:val="16"/>
            <w:szCs w:val="12"/>
          </w:rPr>
          <w:t>11729</w:t>
        </w:r>
      </w:hyperlink>
      <w:r w:rsidRPr="0097047A">
        <w:rPr>
          <w:rFonts w:cs="Times"/>
          <w:sz w:val="16"/>
          <w:szCs w:val="12"/>
        </w:rPr>
        <w:t xml:space="preserve">), NBER researchers </w:t>
      </w:r>
      <w:r w:rsidRPr="0097047A">
        <w:rPr>
          <w:rFonts w:cs="Times"/>
          <w:b/>
          <w:bCs/>
          <w:sz w:val="16"/>
          <w:szCs w:val="12"/>
        </w:rPr>
        <w:t>Nada Eissa</w:t>
      </w:r>
      <w:r w:rsidRPr="0097047A">
        <w:rPr>
          <w:rFonts w:cs="Times"/>
          <w:sz w:val="16"/>
          <w:szCs w:val="12"/>
        </w:rPr>
        <w:t xml:space="preserve"> and </w:t>
      </w:r>
      <w:r w:rsidRPr="0097047A">
        <w:rPr>
          <w:rFonts w:cs="Times"/>
          <w:b/>
          <w:bCs/>
          <w:sz w:val="16"/>
          <w:szCs w:val="12"/>
        </w:rPr>
        <w:t>Hilary Hoynes</w:t>
      </w:r>
      <w:r w:rsidRPr="0097047A">
        <w:rPr>
          <w:rFonts w:cs="Times"/>
          <w:sz w:val="16"/>
          <w:szCs w:val="12"/>
        </w:rPr>
        <w:t xml:space="preserve"> review a large number of economic studies of the EITC and conclude that the main lesson from the accumulated evidence is that real responses to taxes are important. The second lesson is that, </w:t>
      </w:r>
      <w:r w:rsidRPr="0097047A">
        <w:rPr>
          <w:rFonts w:cs="Times"/>
          <w:bCs/>
          <w:sz w:val="16"/>
        </w:rPr>
        <w:t xml:space="preserve">while the EITC stimulates people to join the work force, </w:t>
      </w:r>
      <w:r w:rsidRPr="0002553C">
        <w:rPr>
          <w:rFonts w:cs="Times"/>
          <w:b/>
          <w:bCs/>
          <w:u w:val="single"/>
        </w:rPr>
        <w:t>there is no evidence that it prompts them to work fewer hours.</w:t>
      </w:r>
      <w:r w:rsidRPr="0097047A">
        <w:rPr>
          <w:rFonts w:cs="Times"/>
          <w:sz w:val="16"/>
        </w:rPr>
        <w:t xml:space="preserve"> </w:t>
      </w:r>
      <w:r w:rsidRPr="0002553C">
        <w:rPr>
          <w:rFonts w:cs="Times"/>
          <w:b/>
          <w:bCs/>
          <w:u w:val="single"/>
        </w:rPr>
        <w:t>This difference, the authors write, "has several important implications for the design of tax-transfer programs and the welfare evaluation of taxation."</w:t>
      </w:r>
    </w:p>
    <w:p w14:paraId="3ED94BAB" w14:textId="77777777" w:rsidR="00535A0F" w:rsidRPr="0002553C" w:rsidRDefault="00535A0F" w:rsidP="00535A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cs="Tahoma"/>
          <w:sz w:val="26"/>
          <w:szCs w:val="26"/>
        </w:rPr>
      </w:pPr>
    </w:p>
    <w:p w14:paraId="3138BC2F" w14:textId="77777777" w:rsidR="00535A0F" w:rsidRPr="0002553C" w:rsidRDefault="00535A0F" w:rsidP="00535A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b/>
          <w:bCs/>
          <w:u w:val="single"/>
        </w:rPr>
      </w:pPr>
      <w:r w:rsidRPr="0002553C">
        <w:rPr>
          <w:sz w:val="22"/>
        </w:rPr>
        <w:t xml:space="preserve">The CP doesn’t cause a working disincentive. </w:t>
      </w:r>
      <w:r w:rsidRPr="0002553C">
        <w:rPr>
          <w:b/>
          <w:bCs/>
          <w:u w:val="single"/>
        </w:rPr>
        <w:t>John Aziz writes</w:t>
      </w:r>
    </w:p>
    <w:p w14:paraId="6898217A" w14:textId="77777777" w:rsidR="00535A0F" w:rsidRPr="0002553C" w:rsidRDefault="00535A0F" w:rsidP="00535A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color w:val="0000FF"/>
          <w:sz w:val="16"/>
          <w:szCs w:val="16"/>
          <w:u w:val="single" w:color="0000FF"/>
        </w:rPr>
      </w:pPr>
      <w:r w:rsidRPr="0002553C">
        <w:rPr>
          <w:sz w:val="16"/>
          <w:szCs w:val="16"/>
        </w:rPr>
        <w:t xml:space="preserve">Aziz, John. [Economics and Business Correspondent, TheWeek.com] “There is a Better Alternative to Raising the Minimum Wage.” </w:t>
      </w:r>
      <w:r w:rsidRPr="0002553C">
        <w:rPr>
          <w:i/>
          <w:iCs/>
          <w:sz w:val="16"/>
          <w:szCs w:val="16"/>
        </w:rPr>
        <w:t>The Week</w:t>
      </w:r>
      <w:r w:rsidRPr="0002553C">
        <w:rPr>
          <w:sz w:val="16"/>
          <w:szCs w:val="16"/>
        </w:rPr>
        <w:t xml:space="preserve">, December 6, 2013. </w:t>
      </w:r>
      <w:hyperlink r:id="rId28" w:history="1">
        <w:r w:rsidRPr="0002553C">
          <w:rPr>
            <w:color w:val="0000FF"/>
            <w:sz w:val="16"/>
            <w:szCs w:val="16"/>
            <w:u w:val="single" w:color="0000FF"/>
          </w:rPr>
          <w:t>http://theweek.com/article/index/253795/there-is-a-better-alternative-to-raising-the-minimum-wage</w:t>
        </w:r>
      </w:hyperlink>
    </w:p>
    <w:p w14:paraId="2F492D52" w14:textId="77777777" w:rsidR="00535A0F" w:rsidRPr="0002553C" w:rsidRDefault="00535A0F" w:rsidP="00535A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b/>
          <w:bCs/>
          <w:sz w:val="22"/>
        </w:rPr>
      </w:pPr>
      <w:r w:rsidRPr="0002553C">
        <w:rPr>
          <w:b/>
          <w:bCs/>
          <w:u w:val="single"/>
        </w:rPr>
        <w:t>The most widespread criticism of basic income policies tends to be that they might encourage laziness.</w:t>
      </w:r>
      <w:r w:rsidRPr="0002553C">
        <w:t xml:space="preserve"> </w:t>
      </w:r>
      <w:r w:rsidRPr="0002553C">
        <w:rPr>
          <w:sz w:val="16"/>
          <w:szCs w:val="16"/>
        </w:rPr>
        <w:t xml:space="preserve">If you don’t have to work for a living, why would you work at all? </w:t>
      </w:r>
      <w:r w:rsidRPr="0002553C">
        <w:rPr>
          <w:b/>
          <w:bCs/>
          <w:u w:val="single"/>
        </w:rPr>
        <w:t>But I don’t think this stands up to the evidence — America already has a welfare state — and there are still more people looking for jobs than there are jobs available.</w:t>
      </w:r>
      <w:r w:rsidRPr="0002553C">
        <w:t xml:space="preserve"> </w:t>
      </w:r>
      <w:r w:rsidRPr="0002553C">
        <w:rPr>
          <w:b/>
          <w:bCs/>
          <w:u w:val="single"/>
        </w:rPr>
        <w:t>A basic income is basic. It does not make you rich or successful — it simply ensures a minimum standard, with a minimum of bureaucracy and without setting any price controls. People would still have many personal and financial incentives to work and to become entrepreneurs. If anything, the fact that there is no longer a minimum wage would probably create more employment, not less.</w:t>
      </w:r>
      <w:r w:rsidRPr="0002553C">
        <w:rPr>
          <w:b/>
          <w:bCs/>
          <w:u w:val="single"/>
        </w:rPr>
        <w:br w:type="page"/>
      </w:r>
    </w:p>
    <w:p w14:paraId="255C8120" w14:textId="77777777" w:rsidR="00535A0F" w:rsidRDefault="00535A0F" w:rsidP="00535A0F">
      <w:pPr>
        <w:pStyle w:val="Heading2"/>
      </w:pPr>
      <w:r>
        <w:t>A2 Econ Collapse</w:t>
      </w:r>
    </w:p>
    <w:p w14:paraId="68D27666" w14:textId="77777777" w:rsidR="00A93420" w:rsidRDefault="00A93420" w:rsidP="00A934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pPr>
    </w:p>
    <w:p w14:paraId="6D1515B9" w14:textId="77777777" w:rsidR="00535A0F" w:rsidRPr="00A93420" w:rsidRDefault="00535A0F" w:rsidP="00A93420">
      <w:pPr>
        <w:pStyle w:val="ListParagraph"/>
        <w:widowControl w:val="0"/>
        <w:numPr>
          <w:ilvl w:val="0"/>
          <w:numId w:val="1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b/>
          <w:bCs/>
        </w:rPr>
      </w:pPr>
      <w:r>
        <w:t xml:space="preserve">NIT </w:t>
      </w:r>
      <w:r w:rsidRPr="0002553C">
        <w:t>increases economic growth</w:t>
      </w:r>
      <w:r w:rsidR="00A93420">
        <w:t>—this straight turns the aff</w:t>
      </w:r>
      <w:r w:rsidRPr="0002553C">
        <w:t xml:space="preserve">. </w:t>
      </w:r>
      <w:r w:rsidRPr="00A93420">
        <w:rPr>
          <w:b/>
          <w:bCs/>
        </w:rPr>
        <w:t>Parramore</w:t>
      </w:r>
      <w:r>
        <w:rPr>
          <w:rStyle w:val="FootnoteReference"/>
          <w:b/>
          <w:bCs/>
        </w:rPr>
        <w:footnoteReference w:id="9"/>
      </w:r>
    </w:p>
    <w:p w14:paraId="5CEF3EE9" w14:textId="77777777" w:rsidR="00535A0F" w:rsidRPr="00BC1509" w:rsidRDefault="00535A0F" w:rsidP="00535A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360"/>
        <w:rPr>
          <w:b/>
          <w:bCs/>
          <w:u w:val="single"/>
        </w:rPr>
      </w:pPr>
      <w:r w:rsidRPr="0002553C">
        <w:rPr>
          <w:b/>
          <w:bCs/>
          <w:u w:val="single"/>
        </w:rPr>
        <w:t xml:space="preserve">A basic guaranteed income </w:t>
      </w:r>
      <w:r w:rsidRPr="00970287">
        <w:rPr>
          <w:bCs/>
          <w:sz w:val="16"/>
        </w:rPr>
        <w:t>has the potential to positively impact the economy in several ways</w:t>
      </w:r>
      <w:r w:rsidRPr="00970287">
        <w:rPr>
          <w:sz w:val="16"/>
        </w:rPr>
        <w:t>,</w:t>
      </w:r>
      <w:r w:rsidRPr="00970287">
        <w:rPr>
          <w:sz w:val="16"/>
          <w:szCs w:val="12"/>
        </w:rPr>
        <w:t xml:space="preserve"> which is why economists from John Kenneth Galbraith to Milton Friedman have advocated it. For one thing,</w:t>
      </w:r>
      <w:r w:rsidRPr="00970287">
        <w:rPr>
          <w:sz w:val="16"/>
        </w:rPr>
        <w:t xml:space="preserve"> </w:t>
      </w:r>
      <w:r w:rsidRPr="00970287">
        <w:rPr>
          <w:bCs/>
          <w:sz w:val="16"/>
        </w:rPr>
        <w:t xml:space="preserve">it </w:t>
      </w:r>
      <w:r w:rsidRPr="0002553C">
        <w:rPr>
          <w:b/>
          <w:bCs/>
          <w:u w:val="single"/>
        </w:rPr>
        <w:t xml:space="preserve">could help solve the problem of demand. The great driver of the economy </w:t>
      </w:r>
      <w:r w:rsidRPr="00970287">
        <w:rPr>
          <w:sz w:val="16"/>
          <w:szCs w:val="12"/>
        </w:rPr>
        <w:t>in a capitalist system</w:t>
      </w:r>
      <w:r w:rsidRPr="0002553C">
        <w:rPr>
          <w:b/>
          <w:bCs/>
          <w:u w:val="single"/>
        </w:rPr>
        <w:t xml:space="preserve"> is something economists call “aggregate demand.”</w:t>
      </w:r>
      <w:r w:rsidRPr="00970287">
        <w:rPr>
          <w:sz w:val="16"/>
        </w:rPr>
        <w:t xml:space="preserve"> </w:t>
      </w:r>
      <w:r w:rsidRPr="00970287">
        <w:rPr>
          <w:sz w:val="16"/>
          <w:szCs w:val="12"/>
        </w:rPr>
        <w:t xml:space="preserve">The Econ 101 lesson is simple: </w:t>
      </w:r>
      <w:r w:rsidRPr="0002553C">
        <w:rPr>
          <w:b/>
          <w:bCs/>
          <w:u w:val="single"/>
        </w:rPr>
        <w:t xml:space="preserve">when ordinary people have money in their pockets, they spend it on goods and services, which in turn allows businesses to thrive because they are able to invest and to hire more people. </w:t>
      </w:r>
      <w:r w:rsidRPr="00970287">
        <w:rPr>
          <w:bCs/>
          <w:sz w:val="16"/>
        </w:rPr>
        <w:t>Proponents argue that a basic</w:t>
      </w:r>
      <w:r w:rsidRPr="0002553C">
        <w:rPr>
          <w:b/>
          <w:bCs/>
          <w:u w:val="single"/>
        </w:rPr>
        <w:t xml:space="preserve"> guaranteed income would increase demand, which would help the economy to prosper.</w:t>
      </w:r>
    </w:p>
    <w:p w14:paraId="614D4F47" w14:textId="77777777" w:rsidR="00535A0F" w:rsidRPr="00A93420" w:rsidRDefault="00A93420" w:rsidP="00535A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bCs/>
          <w:sz w:val="22"/>
        </w:rPr>
      </w:pPr>
      <w:r>
        <w:rPr>
          <w:bCs/>
          <w:sz w:val="22"/>
        </w:rPr>
        <w:t xml:space="preserve">Also, because the NIT solves poverty best, that means a significant internal link in aff’s world is solved for, so econ does even better. </w:t>
      </w:r>
    </w:p>
    <w:p w14:paraId="6DE74070" w14:textId="77777777" w:rsidR="00535A0F" w:rsidRPr="0002553C" w:rsidRDefault="00535A0F" w:rsidP="00535A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b/>
          <w:bCs/>
          <w:sz w:val="22"/>
        </w:rPr>
      </w:pPr>
    </w:p>
    <w:p w14:paraId="5BA00D3C" w14:textId="77777777" w:rsidR="00535A0F" w:rsidRPr="00A93420" w:rsidRDefault="00535A0F" w:rsidP="00A93420">
      <w:pPr>
        <w:pStyle w:val="ListParagraph"/>
        <w:widowControl w:val="0"/>
        <w:numPr>
          <w:ilvl w:val="0"/>
          <w:numId w:val="1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sz w:val="22"/>
        </w:rPr>
      </w:pPr>
      <w:r w:rsidRPr="00A93420">
        <w:rPr>
          <w:sz w:val="22"/>
        </w:rPr>
        <w:t xml:space="preserve"> </w:t>
      </w:r>
      <w:r w:rsidR="00A93420" w:rsidRPr="00A93420">
        <w:rPr>
          <w:sz w:val="22"/>
        </w:rPr>
        <w:t>His indict is exaggerated—the CP won’t cost too much</w:t>
      </w:r>
      <w:r w:rsidRPr="00A93420">
        <w:rPr>
          <w:sz w:val="22"/>
        </w:rPr>
        <w:t xml:space="preserve">. </w:t>
      </w:r>
      <w:r w:rsidRPr="00A93420">
        <w:rPr>
          <w:b/>
          <w:bCs/>
          <w:sz w:val="22"/>
        </w:rPr>
        <w:t>Bruenig and Stoker</w:t>
      </w:r>
    </w:p>
    <w:p w14:paraId="26289D13" w14:textId="77777777" w:rsidR="00535A0F" w:rsidRPr="0002553C" w:rsidRDefault="00535A0F" w:rsidP="00535A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sz w:val="22"/>
        </w:rPr>
      </w:pPr>
    </w:p>
    <w:p w14:paraId="7F1EB96A" w14:textId="77777777" w:rsidR="00535A0F" w:rsidRPr="0002553C" w:rsidRDefault="00535A0F" w:rsidP="00535A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b/>
          <w:bCs/>
          <w:color w:val="1B2024"/>
          <w:sz w:val="12"/>
          <w:szCs w:val="12"/>
        </w:rPr>
      </w:pPr>
      <w:r w:rsidRPr="0002553C">
        <w:rPr>
          <w:b/>
          <w:bCs/>
          <w:color w:val="1B2024"/>
          <w:sz w:val="12"/>
          <w:szCs w:val="12"/>
        </w:rPr>
        <w:t>How to Cut the Poverty Rate in Half (It's Easy) By sending every adult and child $3,000 a year, the government could achieve historic poverty reductions. Think of it as Social Security for all, not just the elderly. </w:t>
      </w:r>
      <w:hyperlink r:id="rId29" w:history="1">
        <w:r w:rsidRPr="0002553C">
          <w:rPr>
            <w:b/>
            <w:bCs/>
            <w:color w:val="1B2024"/>
            <w:sz w:val="12"/>
            <w:szCs w:val="12"/>
          </w:rPr>
          <w:t>MATT BRUENIG AND ELIZABETH STOKER</w:t>
        </w:r>
      </w:hyperlink>
      <w:r w:rsidRPr="0002553C">
        <w:rPr>
          <w:b/>
          <w:bCs/>
          <w:color w:val="1B2024"/>
          <w:sz w:val="12"/>
          <w:szCs w:val="12"/>
        </w:rPr>
        <w:t xml:space="preserve"> OCT 29 2013, 3:58 PM </w:t>
      </w:r>
      <w:hyperlink r:id="rId30" w:history="1">
        <w:r w:rsidRPr="0002553C">
          <w:rPr>
            <w:b/>
            <w:bCs/>
            <w:color w:val="1B2024"/>
            <w:sz w:val="12"/>
            <w:szCs w:val="12"/>
            <w:u w:val="single" w:color="1B2024"/>
          </w:rPr>
          <w:t>http://www.theatlantic.com/business/archive/2013/10/how-to-cut-the-poverty-rate-in-half-its-easy/280971/?single_page=true</w:t>
        </w:r>
      </w:hyperlink>
      <w:r w:rsidRPr="0002553C">
        <w:rPr>
          <w:b/>
          <w:bCs/>
          <w:color w:val="1B2024"/>
          <w:sz w:val="12"/>
          <w:szCs w:val="12"/>
        </w:rPr>
        <w:t xml:space="preserve"> The Atlantic Magazine Business Section</w:t>
      </w:r>
    </w:p>
    <w:p w14:paraId="58BC1DB4" w14:textId="77777777" w:rsidR="00535A0F" w:rsidRPr="0002553C" w:rsidRDefault="00535A0F" w:rsidP="00535A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color w:val="535353"/>
          <w:sz w:val="22"/>
        </w:rPr>
      </w:pPr>
    </w:p>
    <w:p w14:paraId="43CC6885" w14:textId="77777777" w:rsidR="00535A0F" w:rsidRPr="0002553C" w:rsidRDefault="00535A0F" w:rsidP="00535A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b/>
          <w:bCs/>
          <w:u w:val="single"/>
        </w:rPr>
      </w:pPr>
      <w:r w:rsidRPr="0002553C">
        <w:rPr>
          <w:sz w:val="12"/>
          <w:szCs w:val="12"/>
        </w:rPr>
        <w:t xml:space="preserve">The upside of giving everybody about $3,000 is that it’s a very easy policy to run and a surefire way to cut poverty in half. But it's a large program: it would require about $907 billion in 2012, or 5.6 percent of the nation’s GDP. </w:t>
      </w:r>
      <w:r w:rsidRPr="0002553C">
        <w:t>(</w:t>
      </w:r>
      <w:r w:rsidRPr="0002553C">
        <w:rPr>
          <w:b/>
          <w:bCs/>
          <w:u w:val="single"/>
        </w:rPr>
        <w:t>In a real implementation, we might exclude the </w:t>
      </w:r>
      <w:hyperlink r:id="rId31" w:history="1">
        <w:r w:rsidRPr="0002553C">
          <w:rPr>
            <w:b/>
            <w:bCs/>
            <w:color w:val="084579"/>
            <w:u w:val="single" w:color="084579"/>
          </w:rPr>
          <w:t>more than 45 million Americans receiving OASI Social Security benefits</w:t>
        </w:r>
      </w:hyperlink>
      <w:r w:rsidRPr="0002553C">
        <w:rPr>
          <w:b/>
          <w:bCs/>
          <w:u w:val="single"/>
        </w:rPr>
        <w:t> from a basic income, bringing the cost down substantially.</w:t>
      </w:r>
      <w:r w:rsidRPr="0002553C">
        <w:t xml:space="preserve">) </w:t>
      </w:r>
      <w:r w:rsidRPr="0002553C">
        <w:rPr>
          <w:b/>
          <w:bCs/>
          <w:u w:val="single"/>
        </w:rPr>
        <w:t>Could we afford it? Sure. For starters, we could raises taxes, first on the rich, who would pay more in new taxes than they would receive in basic income, and then on lower-middle class and poor families, who would come out ahead. There is also plenty of room to cut tax expenditures on homeowners, personal retirement accounts, capital gains exclusions at death, and exclusions on annuity investment returns. This submerged welfare state for the affluent costs hundreds of billions of dollars each year. There is also the matter of the $700 billion military budget, which could take some trimming.</w:t>
      </w:r>
    </w:p>
    <w:p w14:paraId="13D27FE6" w14:textId="77777777" w:rsidR="00A93420" w:rsidRDefault="00A93420" w:rsidP="00A93420">
      <w:pPr>
        <w:spacing w:line="240" w:lineRule="auto"/>
      </w:pPr>
    </w:p>
    <w:p w14:paraId="0D815C45" w14:textId="77777777" w:rsidR="00A93420" w:rsidRDefault="00A93420" w:rsidP="00A93420">
      <w:pPr>
        <w:pStyle w:val="ListParagraph"/>
        <w:numPr>
          <w:ilvl w:val="0"/>
          <w:numId w:val="14"/>
        </w:numPr>
        <w:spacing w:line="240" w:lineRule="auto"/>
      </w:pPr>
      <w:r>
        <w:t>Call for the solvency advocate—</w:t>
      </w:r>
      <w:r w:rsidR="00B76305">
        <w:t>w</w:t>
      </w:r>
      <w:r>
        <w:t>e fund the CP by removing other welfare programs that aren’t as useful which are solved for by the CP, and by taxes on higher income groups</w:t>
      </w:r>
    </w:p>
    <w:p w14:paraId="36BD8202" w14:textId="77777777" w:rsidR="00D844E8" w:rsidRPr="00D60809" w:rsidRDefault="00D844E8" w:rsidP="00D60809">
      <w:pPr>
        <w:tabs>
          <w:tab w:val="left" w:pos="8715"/>
        </w:tabs>
      </w:pPr>
    </w:p>
    <w:p w14:paraId="1F315062" w14:textId="77777777" w:rsidR="00275425" w:rsidRDefault="00275425" w:rsidP="00275425">
      <w:pPr>
        <w:pStyle w:val="Heading2"/>
        <w:rPr>
          <w:u w:color="262626"/>
        </w:rPr>
      </w:pPr>
      <w:r>
        <w:rPr>
          <w:u w:color="262626"/>
        </w:rPr>
        <w:t>Cap F</w:t>
      </w:r>
      <w:r w:rsidR="000C1855">
        <w:rPr>
          <w:u w:color="262626"/>
        </w:rPr>
        <w:t>Ls</w:t>
      </w:r>
    </w:p>
    <w:p w14:paraId="41E58848" w14:textId="77777777" w:rsidR="00275425" w:rsidRPr="00565041" w:rsidRDefault="00275425" w:rsidP="00275425">
      <w:pPr>
        <w:rPr>
          <w:sz w:val="12"/>
        </w:rPr>
      </w:pPr>
    </w:p>
    <w:p w14:paraId="1DAA1357" w14:textId="77777777" w:rsidR="00DC257D" w:rsidRDefault="00DC257D" w:rsidP="00DC257D">
      <w:pPr>
        <w:pStyle w:val="Heading3"/>
      </w:pPr>
      <w:r>
        <w:t>A2 Small Steps</w:t>
      </w:r>
    </w:p>
    <w:p w14:paraId="20B4BAA3" w14:textId="77777777" w:rsidR="00DC257D" w:rsidRDefault="00DC257D" w:rsidP="00901AD6">
      <w:pPr>
        <w:pStyle w:val="ListParagraph"/>
        <w:numPr>
          <w:ilvl w:val="0"/>
          <w:numId w:val="25"/>
        </w:numPr>
      </w:pPr>
      <w:r w:rsidRPr="00901AD6">
        <w:t>Aff’s small steps are coopted and useless—they don’t even link as a form of rejection. We need to reject all instances of cap, especially true for the wage system, the material foundation for the commodification of labor to the capitalist system. But even if small steps are sometimes useful, only complete rejection like the CP have effect in context of the wage system to challenge cap.</w:t>
      </w:r>
    </w:p>
    <w:p w14:paraId="5068C45F" w14:textId="77777777" w:rsidR="00901AD6" w:rsidRPr="00273078" w:rsidRDefault="00901AD6" w:rsidP="00901AD6">
      <w:pPr>
        <w:pStyle w:val="ListParagraph"/>
        <w:ind w:left="360"/>
      </w:pPr>
    </w:p>
    <w:p w14:paraId="5E426373" w14:textId="77777777" w:rsidR="00DC257D" w:rsidRPr="00901AD6" w:rsidRDefault="00DC257D" w:rsidP="00901AD6">
      <w:pPr>
        <w:pStyle w:val="ListParagraph"/>
        <w:numPr>
          <w:ilvl w:val="0"/>
          <w:numId w:val="25"/>
        </w:numPr>
      </w:pPr>
      <w:r w:rsidRPr="00901AD6">
        <w:t>TURN--The institution of the living wage functions as a palliative that temporarily appeases the masses to delay revolution </w:t>
      </w:r>
    </w:p>
    <w:p w14:paraId="33EE250B" w14:textId="77777777" w:rsidR="00DC257D" w:rsidRDefault="00DC257D" w:rsidP="00DC257D">
      <w:r w:rsidRPr="00AD01AF">
        <w:rPr>
          <w:rStyle w:val="Style13ptBold"/>
        </w:rPr>
        <w:t>Eagleton 11</w:t>
      </w:r>
      <w:r w:rsidRPr="00AD01AF">
        <w:t xml:space="preserve"> </w:t>
      </w:r>
      <w:r>
        <w:t xml:space="preserve">– </w:t>
      </w:r>
      <w:r w:rsidRPr="00AD01AF">
        <w:t>prominent British literary theorist, critic and public intellectual. He is currently Distinguished Professor of English Literature at Lancaster University, Professor of Cultural Theory at the National University of Ireland and Distinguished Visiting Professor of English Literature at The University of Notre Dame</w:t>
      </w:r>
    </w:p>
    <w:p w14:paraId="520FF0E9" w14:textId="77777777" w:rsidR="00DC257D" w:rsidRPr="00AD01AF" w:rsidRDefault="00DC257D" w:rsidP="00DC257D">
      <w:pPr>
        <w:pStyle w:val="SmallText"/>
      </w:pPr>
      <w:r>
        <w:t>(Eagleton, Terry.</w:t>
      </w:r>
      <w:r w:rsidRPr="00AD01AF">
        <w:t xml:space="preserve"> “Why Marx Was Right.” 2011 by Yale Uni</w:t>
      </w:r>
      <w:r>
        <w:t>versity. New Haven and London)</w:t>
      </w:r>
    </w:p>
    <w:p w14:paraId="4899F349" w14:textId="77777777" w:rsidR="00DC257D" w:rsidRPr="000B00DA" w:rsidRDefault="00DC257D" w:rsidP="00DC257D">
      <w:pPr>
        <w:rPr>
          <w:rFonts w:eastAsia="Times New Roman"/>
          <w:sz w:val="10"/>
        </w:rPr>
      </w:pPr>
    </w:p>
    <w:p w14:paraId="55170CC9" w14:textId="77777777" w:rsidR="00DC257D" w:rsidRPr="000B00DA" w:rsidRDefault="00DC257D" w:rsidP="00DC257D">
      <w:pPr>
        <w:rPr>
          <w:sz w:val="12"/>
        </w:rPr>
      </w:pPr>
    </w:p>
    <w:p w14:paraId="70526FFB" w14:textId="77777777" w:rsidR="00DC257D" w:rsidRPr="000B00DA" w:rsidRDefault="00DC257D" w:rsidP="00DC257D">
      <w:pPr>
        <w:pStyle w:val="SmallText"/>
      </w:pPr>
      <w:r w:rsidRPr="000B00DA">
        <w:t xml:space="preserve">He is talking, then, about what free men and women are bound to do under certain circumstances. But this is surely a contradiction, since freedom means that there is nothing that you are bound to do. You are not bound to devour a succulent pork chop if your guts are being wrenched by agonizing hunger pains. As a devout Muslim, you might prefer to die. If there is only one course of action I can possibly take, and if it is impossible for me not to take it, then in that situation I am not free. </w:t>
      </w:r>
      <w:r w:rsidRPr="00D861F3">
        <w:rPr>
          <w:rStyle w:val="Emphasis"/>
        </w:rPr>
        <w:t>Capitalism may be</w:t>
      </w:r>
      <w:r w:rsidRPr="000B00DA">
        <w:rPr>
          <w:b/>
          <w:u w:val="single"/>
        </w:rPr>
        <w:t xml:space="preserve"> </w:t>
      </w:r>
      <w:r w:rsidRPr="006F40BD">
        <w:t>teetering</w:t>
      </w:r>
      <w:r w:rsidRPr="000B00DA">
        <w:rPr>
          <w:b/>
          <w:u w:val="single"/>
        </w:rPr>
        <w:t xml:space="preserve"> </w:t>
      </w:r>
      <w:r w:rsidRPr="00D861F3">
        <w:rPr>
          <w:rStyle w:val="Emphasis"/>
        </w:rPr>
        <w:t>on the verge of ruin</w:t>
      </w:r>
      <w:r w:rsidRPr="000B00DA">
        <w:t xml:space="preserve">, but it may not be socialism that replaces it. It may be fascism, or barbarism. Perhaps </w:t>
      </w:r>
      <w:r w:rsidRPr="00D861F3">
        <w:rPr>
          <w:rStyle w:val="Emphasis"/>
        </w:rPr>
        <w:t>the working class will be</w:t>
      </w:r>
      <w:r w:rsidRPr="000B00DA">
        <w:rPr>
          <w:b/>
          <w:u w:val="single"/>
        </w:rPr>
        <w:t xml:space="preserve"> </w:t>
      </w:r>
      <w:r w:rsidRPr="006F40BD">
        <w:t>too enfeebled and</w:t>
      </w:r>
      <w:r w:rsidRPr="000B00DA">
        <w:rPr>
          <w:b/>
          <w:u w:val="single"/>
        </w:rPr>
        <w:t xml:space="preserve"> </w:t>
      </w:r>
      <w:r w:rsidRPr="00D861F3">
        <w:rPr>
          <w:rStyle w:val="Emphasis"/>
        </w:rPr>
        <w:t>demoralized by the</w:t>
      </w:r>
      <w:r w:rsidRPr="000B00DA">
        <w:rPr>
          <w:b/>
          <w:u w:val="single"/>
        </w:rPr>
        <w:t xml:space="preserve"> </w:t>
      </w:r>
      <w:r w:rsidRPr="000B00DA">
        <w:t>crumbling of</w:t>
      </w:r>
      <w:r w:rsidRPr="000B00DA">
        <w:rPr>
          <w:b/>
          <w:u w:val="single"/>
        </w:rPr>
        <w:t xml:space="preserve"> </w:t>
      </w:r>
      <w:r w:rsidRPr="00D861F3">
        <w:rPr>
          <w:rStyle w:val="Emphasis"/>
        </w:rPr>
        <w:t>the system to act constructively.</w:t>
      </w:r>
      <w:r w:rsidRPr="000B00DA">
        <w:t xml:space="preserve"> In an uncharacteristically gloomy moment, Marx reflects that </w:t>
      </w:r>
      <w:r w:rsidRPr="00D861F3">
        <w:rPr>
          <w:rStyle w:val="Emphasis"/>
        </w:rPr>
        <w:t>the class struggle</w:t>
      </w:r>
      <w:r w:rsidRPr="000B00DA">
        <w:rPr>
          <w:b/>
          <w:u w:val="single"/>
        </w:rPr>
        <w:t xml:space="preserve"> </w:t>
      </w:r>
      <w:r w:rsidRPr="000B00DA">
        <w:t xml:space="preserve">may </w:t>
      </w:r>
      <w:r w:rsidRPr="00D861F3">
        <w:rPr>
          <w:rStyle w:val="Emphasis"/>
        </w:rPr>
        <w:t>result in the</w:t>
      </w:r>
      <w:r w:rsidRPr="006F40BD">
        <w:t xml:space="preserve"> ‘‘common </w:t>
      </w:r>
      <w:r w:rsidRPr="00D861F3">
        <w:rPr>
          <w:rStyle w:val="Emphasis"/>
        </w:rPr>
        <w:t>ruination’’ of the contending classes</w:t>
      </w:r>
      <w:r w:rsidRPr="000B00DA">
        <w:t>. Or—a possibility that he could not fully anticipate—</w:t>
      </w:r>
      <w:r w:rsidRPr="00D861F3">
        <w:rPr>
          <w:rStyle w:val="Emphasis"/>
        </w:rPr>
        <w:t>the system</w:t>
      </w:r>
      <w:r w:rsidRPr="000B00DA">
        <w:rPr>
          <w:b/>
          <w:u w:val="single"/>
        </w:rPr>
        <w:t xml:space="preserve"> </w:t>
      </w:r>
      <w:r w:rsidRPr="006F40BD">
        <w:t>might</w:t>
      </w:r>
      <w:r w:rsidRPr="000B00DA">
        <w:rPr>
          <w:b/>
          <w:u w:val="single"/>
        </w:rPr>
        <w:t xml:space="preserve"> </w:t>
      </w:r>
      <w:r w:rsidRPr="00D861F3">
        <w:rPr>
          <w:rStyle w:val="Emphasis"/>
        </w:rPr>
        <w:t>fend off political insurrection by reform</w:t>
      </w:r>
      <w:r w:rsidRPr="000B00DA">
        <w:t>. Social democracy is one bulwark between itself and disaster. In this way</w:t>
      </w:r>
      <w:r w:rsidRPr="000B00DA">
        <w:rPr>
          <w:b/>
          <w:u w:val="single"/>
        </w:rPr>
        <w:t xml:space="preserve">, </w:t>
      </w:r>
      <w:r w:rsidRPr="00D861F3">
        <w:rPr>
          <w:rStyle w:val="Emphasis"/>
        </w:rPr>
        <w:t>the surplus</w:t>
      </w:r>
      <w:r w:rsidRPr="000B00DA">
        <w:rPr>
          <w:b/>
          <w:u w:val="single"/>
        </w:rPr>
        <w:t xml:space="preserve"> </w:t>
      </w:r>
      <w:r w:rsidRPr="006F40BD">
        <w:t>reaped</w:t>
      </w:r>
      <w:r w:rsidRPr="000B00DA">
        <w:rPr>
          <w:b/>
          <w:u w:val="single"/>
        </w:rPr>
        <w:t xml:space="preserve"> </w:t>
      </w:r>
      <w:r w:rsidRPr="00D861F3">
        <w:rPr>
          <w:rStyle w:val="Emphasis"/>
        </w:rPr>
        <w:t>from developed productive forces can be used to buy off revolution, which</w:t>
      </w:r>
      <w:r w:rsidRPr="000B00DA">
        <w:t xml:space="preserve"> does not fit at all neatly into Marx’s historical scheme. He seems to have believed that capitalist prosperity </w:t>
      </w:r>
      <w:r w:rsidRPr="00D861F3">
        <w:rPr>
          <w:rStyle w:val="Emphasis"/>
        </w:rPr>
        <w:t>can only be temporary</w:t>
      </w:r>
      <w:r w:rsidRPr="000B00DA">
        <w:t>; that</w:t>
      </w:r>
      <w:r w:rsidRPr="000B00DA">
        <w:rPr>
          <w:b/>
          <w:u w:val="single"/>
        </w:rPr>
        <w:t xml:space="preserve"> </w:t>
      </w:r>
      <w:r w:rsidRPr="00D861F3">
        <w:rPr>
          <w:rStyle w:val="Emphasis"/>
        </w:rPr>
        <w:t>the system will eventually founder; and that the working class will then inevitably rise up and take it over</w:t>
      </w:r>
      <w:r w:rsidRPr="006F40BD">
        <w:t>.</w:t>
      </w:r>
      <w:r w:rsidRPr="000B00DA">
        <w:t xml:space="preserve"> But this, for one thing, passes over the many ways (much more sophisticated in our own day than in Marx’s) in which even a capitalism in crisis can continue to secure the consent of its citizens. Marx did not have Fox News and the Daily Mail to reckon with.</w:t>
      </w:r>
    </w:p>
    <w:p w14:paraId="259EDEC8" w14:textId="77777777" w:rsidR="00DC257D" w:rsidRDefault="00DC257D" w:rsidP="00DC257D">
      <w:pPr>
        <w:widowControl w:val="0"/>
        <w:autoSpaceDE w:val="0"/>
        <w:autoSpaceDN w:val="0"/>
        <w:adjustRightInd w:val="0"/>
        <w:spacing w:after="240" w:line="240" w:lineRule="auto"/>
      </w:pPr>
    </w:p>
    <w:p w14:paraId="5AD55607" w14:textId="77777777" w:rsidR="00DC257D" w:rsidRPr="00901AD6" w:rsidRDefault="00901AD6" w:rsidP="00901AD6">
      <w:pPr>
        <w:pStyle w:val="ListParagraph"/>
        <w:numPr>
          <w:ilvl w:val="0"/>
          <w:numId w:val="25"/>
        </w:numPr>
      </w:pPr>
      <w:r w:rsidRPr="00901AD6">
        <w:t>Look</w:t>
      </w:r>
      <w:r w:rsidR="00DC257D" w:rsidRPr="00901AD6">
        <w:t xml:space="preserve"> to Wolff and Jette—that shows you that allowing ourselves to get more comfortable in a capitalistic society only reentrenches the domination.</w:t>
      </w:r>
    </w:p>
    <w:p w14:paraId="45522D4C" w14:textId="77777777" w:rsidR="00DC257D" w:rsidRDefault="00DC257D" w:rsidP="00DC257D">
      <w:pPr>
        <w:pStyle w:val="Heading3"/>
      </w:pPr>
      <w:r>
        <w:t>More Cap Links</w:t>
      </w:r>
    </w:p>
    <w:p w14:paraId="7CA0A5E1" w14:textId="77777777" w:rsidR="00275425" w:rsidRDefault="00DC257D" w:rsidP="00DC257D">
      <w:pPr>
        <w:pStyle w:val="Heading4"/>
      </w:pPr>
      <w:r>
        <w:t xml:space="preserve"> </w:t>
      </w:r>
      <w:r w:rsidR="00275425">
        <w:t>(__) A living wage fosters dependency of the worker on his or her job, due to increased financial benefits. This means that capitalism is re-entrenched because the worker’s power is lost to the employers. Jette 14</w:t>
      </w:r>
    </w:p>
    <w:p w14:paraId="3A08B0CF" w14:textId="77777777" w:rsidR="00275425" w:rsidRPr="00A41C84" w:rsidRDefault="00275425" w:rsidP="00275425">
      <w:pPr>
        <w:ind w:firstLine="720"/>
        <w:rPr>
          <w:sz w:val="18"/>
        </w:rPr>
      </w:pPr>
      <w:r w:rsidRPr="00A41C84">
        <w:rPr>
          <w:sz w:val="18"/>
        </w:rPr>
        <w:t>Dr Matt Jette (PhD Harvard in Political Science), “Mobility and Walmart” December 2014</w:t>
      </w:r>
    </w:p>
    <w:p w14:paraId="7A73C9A4" w14:textId="77777777" w:rsidR="00275425" w:rsidRPr="00A41C84" w:rsidRDefault="00275425" w:rsidP="00275425">
      <w:pPr>
        <w:ind w:left="720"/>
        <w:rPr>
          <w:rStyle w:val="Emphasis"/>
        </w:rPr>
      </w:pPr>
      <w:r w:rsidRPr="00A41C84">
        <w:rPr>
          <w:rStyle w:val="Emphasis"/>
        </w:rPr>
        <w:t>The decline in mobility is caused by many factors</w:t>
      </w:r>
      <w:r w:rsidRPr="00A41C84">
        <w:rPr>
          <w:sz w:val="14"/>
        </w:rPr>
        <w:t xml:space="preserve">, some mentioned above and still others not yet explored. An explanation though contains within it a more nuanced answer. </w:t>
      </w:r>
      <w:r w:rsidRPr="00A41C84">
        <w:rPr>
          <w:rStyle w:val="Emphasis"/>
        </w:rPr>
        <w:t>Beginning</w:t>
      </w:r>
      <w:r w:rsidRPr="00A41C84">
        <w:rPr>
          <w:sz w:val="14"/>
        </w:rPr>
        <w:t xml:space="preserve"> in </w:t>
      </w:r>
      <w:r w:rsidRPr="00A41C84">
        <w:rPr>
          <w:rStyle w:val="Emphasis"/>
        </w:rPr>
        <w:t>post-World War II</w:t>
      </w:r>
      <w:r w:rsidRPr="00A41C84">
        <w:rPr>
          <w:sz w:val="14"/>
        </w:rPr>
        <w:t xml:space="preserve"> America, </w:t>
      </w:r>
      <w:r w:rsidRPr="00A41C84">
        <w:rPr>
          <w:rStyle w:val="Emphasis"/>
        </w:rPr>
        <w:t>business in their aim to recruit workers began to offer benefits</w:t>
      </w:r>
      <w:r w:rsidRPr="00A41C84">
        <w:rPr>
          <w:sz w:val="14"/>
        </w:rPr>
        <w:t xml:space="preserve">, namely health care benefits. Soon these benefits </w:t>
      </w:r>
      <w:r w:rsidRPr="00A41C84">
        <w:rPr>
          <w:rStyle w:val="Emphasis"/>
        </w:rPr>
        <w:t>expanding to financial instruments</w:t>
      </w:r>
      <w:r w:rsidRPr="00A41C84">
        <w:rPr>
          <w:sz w:val="14"/>
        </w:rPr>
        <w:t xml:space="preserve">, including for example the 401k or pension plans. </w:t>
      </w:r>
      <w:r w:rsidRPr="00A41C84">
        <w:rPr>
          <w:rStyle w:val="Emphasis"/>
        </w:rPr>
        <w:t xml:space="preserve">Workers began to </w:t>
      </w:r>
      <w:r w:rsidRPr="00A41C84">
        <w:rPr>
          <w:sz w:val="14"/>
        </w:rPr>
        <w:t xml:space="preserve">find reason to </w:t>
      </w:r>
      <w:r w:rsidRPr="00A41C84">
        <w:rPr>
          <w:rStyle w:val="Emphasis"/>
        </w:rPr>
        <w:t>remain put</w:t>
      </w:r>
      <w:r w:rsidRPr="00A41C84">
        <w:rPr>
          <w:sz w:val="14"/>
        </w:rPr>
        <w:t xml:space="preserve"> and to attempt to move up through the proverbial ranks of industry, much like their fathers. </w:t>
      </w:r>
      <w:r w:rsidRPr="00A41C84">
        <w:rPr>
          <w:rStyle w:val="Emphasis"/>
        </w:rPr>
        <w:t>What resulted</w:t>
      </w:r>
      <w:r w:rsidRPr="00A41C84">
        <w:rPr>
          <w:sz w:val="14"/>
        </w:rPr>
        <w:t xml:space="preserve"> in part </w:t>
      </w:r>
      <w:r w:rsidRPr="00A41C84">
        <w:rPr>
          <w:rStyle w:val="Emphasis"/>
        </w:rPr>
        <w:t>was the decline in incentive to reward</w:t>
      </w:r>
      <w:r w:rsidRPr="00A41C84">
        <w:rPr>
          <w:sz w:val="14"/>
        </w:rPr>
        <w:t xml:space="preserve"> more and more </w:t>
      </w:r>
      <w:r w:rsidRPr="00A41C84">
        <w:rPr>
          <w:rStyle w:val="Emphasis"/>
        </w:rPr>
        <w:t>workers who have decided to stay in place.</w:t>
      </w:r>
      <w:r w:rsidRPr="00A41C84">
        <w:rPr>
          <w:sz w:val="14"/>
        </w:rPr>
        <w:t xml:space="preserve"> </w:t>
      </w:r>
      <w:r w:rsidRPr="00A41C84">
        <w:rPr>
          <w:rStyle w:val="Emphasis"/>
        </w:rPr>
        <w:t>Employers now could be mobile themselves</w:t>
      </w:r>
      <w:r w:rsidRPr="00A41C84">
        <w:rPr>
          <w:sz w:val="14"/>
        </w:rPr>
        <w:t xml:space="preserve">, thanks to tax incentives and competition between the states, </w:t>
      </w:r>
      <w:r w:rsidRPr="00A41C84">
        <w:rPr>
          <w:rStyle w:val="Emphasis"/>
        </w:rPr>
        <w:t xml:space="preserve">while having the certainty that workers </w:t>
      </w:r>
      <w:r w:rsidRPr="00A41C84">
        <w:rPr>
          <w:sz w:val="14"/>
        </w:rPr>
        <w:t xml:space="preserve">(because education has become more and more standardized) </w:t>
      </w:r>
      <w:r w:rsidRPr="00A41C84">
        <w:rPr>
          <w:rStyle w:val="Emphasis"/>
        </w:rPr>
        <w:t xml:space="preserve">would </w:t>
      </w:r>
      <w:r w:rsidRPr="00A41C84">
        <w:rPr>
          <w:sz w:val="14"/>
        </w:rPr>
        <w:t xml:space="preserve">essentially </w:t>
      </w:r>
      <w:r w:rsidRPr="00A41C84">
        <w:rPr>
          <w:rStyle w:val="Emphasis"/>
        </w:rPr>
        <w:t>be mirrored images across communities</w:t>
      </w:r>
      <w:r w:rsidRPr="00A41C84">
        <w:rPr>
          <w:sz w:val="14"/>
        </w:rPr>
        <w:t xml:space="preserve">. </w:t>
      </w:r>
      <w:r w:rsidRPr="00A41C84">
        <w:rPr>
          <w:rStyle w:val="Emphasis"/>
        </w:rPr>
        <w:t>The result is that workers become anchored and less powerful, while industry more mobile and wealthy</w:t>
      </w:r>
      <w:r w:rsidRPr="00A41C84">
        <w:rPr>
          <w:sz w:val="14"/>
        </w:rPr>
        <w:t xml:space="preserve">. The new healthcare law (The Patient Protection and Affordable Care Act - PP-ACA) does not represent government intervention over the lives of people. Rather, the fight against it comes from the realization that </w:t>
      </w:r>
      <w:r w:rsidRPr="00A41C84">
        <w:rPr>
          <w:rStyle w:val="Emphasis"/>
        </w:rPr>
        <w:t>if given the power to move across jobs</w:t>
      </w:r>
      <w:r w:rsidRPr="00A41C84">
        <w:rPr>
          <w:sz w:val="14"/>
        </w:rPr>
        <w:t xml:space="preserve">, for they would </w:t>
      </w:r>
      <w:r w:rsidRPr="00A41C84">
        <w:rPr>
          <w:rStyle w:val="Emphasis"/>
        </w:rPr>
        <w:t>no longer</w:t>
      </w:r>
      <w:r w:rsidRPr="00A41C84">
        <w:rPr>
          <w:sz w:val="14"/>
        </w:rPr>
        <w:t xml:space="preserve"> be </w:t>
      </w:r>
      <w:r w:rsidRPr="00A41C84">
        <w:rPr>
          <w:rStyle w:val="Emphasis"/>
        </w:rPr>
        <w:t>attached to benefits</w:t>
      </w:r>
      <w:r w:rsidRPr="00A41C84">
        <w:rPr>
          <w:sz w:val="14"/>
        </w:rPr>
        <w:t xml:space="preserve">, would inherently result in an </w:t>
      </w:r>
      <w:r w:rsidRPr="00A41C84">
        <w:rPr>
          <w:rStyle w:val="Emphasis"/>
        </w:rPr>
        <w:t>[workers would have increased]</w:t>
      </w:r>
      <w:r w:rsidRPr="00A41C84">
        <w:rPr>
          <w:sz w:val="14"/>
        </w:rPr>
        <w:t xml:space="preserve"> increase in </w:t>
      </w:r>
      <w:r w:rsidRPr="00A41C84">
        <w:rPr>
          <w:rStyle w:val="Emphasis"/>
        </w:rPr>
        <w:t>power</w:t>
      </w:r>
      <w:r w:rsidRPr="00A41C84">
        <w:rPr>
          <w:sz w:val="14"/>
        </w:rPr>
        <w:t xml:space="preserve"> for the worker </w:t>
      </w:r>
      <w:r w:rsidRPr="00A41C84">
        <w:rPr>
          <w:rStyle w:val="Emphasis"/>
        </w:rPr>
        <w:t>at the expense of industry</w:t>
      </w:r>
      <w:r w:rsidRPr="00A41C84">
        <w:rPr>
          <w:sz w:val="14"/>
        </w:rPr>
        <w:t xml:space="preserve">. </w:t>
      </w:r>
      <w:r w:rsidRPr="00A41C84">
        <w:rPr>
          <w:rStyle w:val="Emphasis"/>
        </w:rPr>
        <w:t>Although the discussion is tailored in terms of government inefficiencies or control</w:t>
      </w:r>
      <w:r w:rsidRPr="00A41C84">
        <w:rPr>
          <w:sz w:val="14"/>
        </w:rPr>
        <w:t xml:space="preserve">, </w:t>
      </w:r>
      <w:r w:rsidRPr="00A41C84">
        <w:rPr>
          <w:rStyle w:val="Emphasis"/>
        </w:rPr>
        <w:t>these are mere representations geared to drive the people against</w:t>
      </w:r>
      <w:r w:rsidRPr="00A41C84">
        <w:rPr>
          <w:sz w:val="14"/>
        </w:rPr>
        <w:t xml:space="preserve">, not government, but against </w:t>
      </w:r>
      <w:r w:rsidRPr="00A41C84">
        <w:rPr>
          <w:rStyle w:val="Emphasis"/>
        </w:rPr>
        <w:t xml:space="preserve">themselves. Making the people less mobile increases their dependency. </w:t>
      </w:r>
    </w:p>
    <w:p w14:paraId="470B8D9E" w14:textId="77777777" w:rsidR="00275425" w:rsidRDefault="00275425" w:rsidP="00275425">
      <w:r w:rsidRPr="00A869C5">
        <w:rPr>
          <w:rStyle w:val="Heading4Char"/>
        </w:rPr>
        <w:t>No possibility to deny: this is especially true when increases in the living wage benefit most large corporations</w:t>
      </w:r>
      <w:r w:rsidRPr="00A869C5">
        <w:rPr>
          <w:rStyle w:val="Style13ptBold"/>
        </w:rPr>
        <w:t>. Anthony 14</w:t>
      </w:r>
    </w:p>
    <w:p w14:paraId="2144B5C0" w14:textId="77777777" w:rsidR="00275425" w:rsidRPr="00A41C84" w:rsidRDefault="00275425" w:rsidP="00275425">
      <w:pPr>
        <w:rPr>
          <w:sz w:val="16"/>
        </w:rPr>
      </w:pPr>
      <w:r w:rsidRPr="00A41C84">
        <w:rPr>
          <w:sz w:val="16"/>
        </w:rPr>
        <w:t>Anthony, Charles 2/3/14 “Minimum Wages Increases—the NeoCon Ruse” http://www.thepolitic.com/archives/2014/02/03/minimum-wage-increases-the-neo-con-ruse/</w:t>
      </w:r>
    </w:p>
    <w:p w14:paraId="63FD47F0" w14:textId="77777777" w:rsidR="00275425" w:rsidRPr="0065668F" w:rsidRDefault="00275425" w:rsidP="00275425">
      <w:pPr>
        <w:ind w:left="720"/>
        <w:rPr>
          <w:sz w:val="12"/>
        </w:rPr>
      </w:pPr>
      <w:r w:rsidRPr="00565041">
        <w:rPr>
          <w:sz w:val="12"/>
        </w:rPr>
        <w:t xml:space="preserve">As I was rooting through </w:t>
      </w:r>
      <w:hyperlink r:id="rId32" w:tgtFrame="_blank" w:tooltip="A $14 minimum wage could put Ontario on the right side of history" w:history="1">
        <w:r w:rsidRPr="00565041">
          <w:rPr>
            <w:rStyle w:val="Hyperlink"/>
            <w:sz w:val="12"/>
          </w:rPr>
          <w:t>Rabble, a tiny gem of wisdom twinkled</w:t>
        </w:r>
      </w:hyperlink>
      <w:r w:rsidRPr="00565041">
        <w:rPr>
          <w:sz w:val="12"/>
        </w:rPr>
        <w:t xml:space="preserve"> from way at the bottom of a comment by a character called fortunate: “Again, [</w:t>
      </w:r>
      <w:r w:rsidRPr="00565041">
        <w:rPr>
          <w:rStyle w:val="Emphasis"/>
        </w:rPr>
        <w:t>raising the minimum wage] may not be a huge deal for a large company, but for a mom and pop</w:t>
      </w:r>
      <w:r w:rsidRPr="00565041">
        <w:rPr>
          <w:sz w:val="12"/>
        </w:rPr>
        <w:t xml:space="preserve"> convenience </w:t>
      </w:r>
      <w:r w:rsidRPr="00565041">
        <w:rPr>
          <w:rStyle w:val="Emphasis"/>
        </w:rPr>
        <w:t>store</w:t>
      </w:r>
      <w:r w:rsidRPr="00565041">
        <w:rPr>
          <w:sz w:val="12"/>
        </w:rPr>
        <w:t xml:space="preserve"> running 24/7, </w:t>
      </w:r>
      <w:r w:rsidRPr="00565041">
        <w:rPr>
          <w:rStyle w:val="Emphasis"/>
        </w:rPr>
        <w:t>it will add up,</w:t>
      </w:r>
      <w:r w:rsidRPr="00565041">
        <w:rPr>
          <w:sz w:val="12"/>
        </w:rPr>
        <w:t xml:space="preserve"> and mom and pop will be </w:t>
      </w:r>
      <w:r w:rsidRPr="00565041">
        <w:rPr>
          <w:rStyle w:val="Emphasis"/>
        </w:rPr>
        <w:t>staffing</w:t>
      </w:r>
      <w:r w:rsidRPr="00565041">
        <w:rPr>
          <w:sz w:val="12"/>
        </w:rPr>
        <w:t xml:space="preserve"> the front counter </w:t>
      </w:r>
      <w:r w:rsidRPr="00565041">
        <w:rPr>
          <w:rStyle w:val="Emphasis"/>
        </w:rPr>
        <w:t>more hours per week, and sending the employee home with less hours per week</w:t>
      </w:r>
      <w:r w:rsidRPr="00565041">
        <w:rPr>
          <w:sz w:val="12"/>
        </w:rPr>
        <w:t xml:space="preserve">.” He gets it. </w:t>
      </w:r>
      <w:r w:rsidRPr="00565041">
        <w:rPr>
          <w:rStyle w:val="Emphasis"/>
        </w:rPr>
        <w:t>Large corporations love minimum wage increases because they will always be able to survive the economy. Small businesses operating at the margin get bought by large corporations or go under</w:t>
      </w:r>
      <w:r w:rsidRPr="00565041">
        <w:rPr>
          <w:sz w:val="12"/>
        </w:rPr>
        <w:t xml:space="preserve">. Minimum wage increase legislation is an astonishing socio-economic phenomenon because it plays on the stupidity and selfishness of the common socialists to gain popular support but the effect is the exact nightmare feared by socialists: ever increasing concentrations of property ownership in the hands of a rich elite. </w:t>
      </w:r>
    </w:p>
    <w:p w14:paraId="06BD9D14" w14:textId="77777777" w:rsidR="00275425" w:rsidRDefault="00275425" w:rsidP="00275425">
      <w:pPr>
        <w:pStyle w:val="Heading4"/>
      </w:pPr>
      <w:r>
        <w:t>(__) Rather than breaking down capitalism, the living wage only increases the comfort and ability for the working class to participate in a fully tyrannical capitalistic society. Jette 14</w:t>
      </w:r>
    </w:p>
    <w:p w14:paraId="333FC868" w14:textId="77777777" w:rsidR="00275425" w:rsidRPr="00A41C84" w:rsidRDefault="00275425" w:rsidP="00275425">
      <w:pPr>
        <w:ind w:firstLine="720"/>
        <w:rPr>
          <w:sz w:val="18"/>
        </w:rPr>
      </w:pPr>
      <w:r w:rsidRPr="00A41C84">
        <w:rPr>
          <w:sz w:val="18"/>
        </w:rPr>
        <w:t>Dr Matt Jette (PhD Harvard in Political Science), “Mobility and Walmart” December 2014</w:t>
      </w:r>
    </w:p>
    <w:p w14:paraId="30F803D7" w14:textId="77777777" w:rsidR="00275425" w:rsidRPr="00FC0835" w:rsidRDefault="00275425" w:rsidP="00275425">
      <w:pPr>
        <w:ind w:left="720"/>
        <w:rPr>
          <w:sz w:val="10"/>
        </w:rPr>
      </w:pPr>
      <w:r w:rsidRPr="005C5CFD">
        <w:rPr>
          <w:rStyle w:val="Emphasis"/>
        </w:rPr>
        <w:t>The difference between the haves and have-nots has steadily increased in the United States, particularly since the 1970s</w:t>
      </w:r>
      <w:r w:rsidRPr="005C5CFD">
        <w:rPr>
          <w:sz w:val="10"/>
        </w:rPr>
        <w:t xml:space="preserve">. In fact, </w:t>
      </w:r>
      <w:r w:rsidRPr="005C5CFD">
        <w:rPr>
          <w:rStyle w:val="Emphasis"/>
        </w:rPr>
        <w:t>the share of wealth owned by the top 1% is approaching early twentieth century levels</w:t>
      </w:r>
      <w:r w:rsidRPr="005C5CFD">
        <w:rPr>
          <w:sz w:val="10"/>
        </w:rPr>
        <w:t xml:space="preserve">. The level of income inequality has drawn criticism and dire warnings from both academic and economic “truth tellers.” Although descriptive analysis on the causes and consequences of income inequality is important, it is not what is needed most. Rather, a normative investigation is required. The main issue is not that income inequality exists, but rather </w:t>
      </w:r>
      <w:r w:rsidRPr="005C5CFD">
        <w:rPr>
          <w:rStyle w:val="Emphasis"/>
        </w:rPr>
        <w:t>it has remained dormant in the American mind</w:t>
      </w:r>
      <w:r w:rsidRPr="005C5CFD">
        <w:rPr>
          <w:sz w:val="10"/>
        </w:rPr>
        <w:t xml:space="preserve">. The answer I believe is the “Walmart Effect.” </w:t>
      </w:r>
      <w:r w:rsidRPr="005C5CFD">
        <w:rPr>
          <w:rStyle w:val="Emphasis"/>
        </w:rPr>
        <w:t xml:space="preserve">The </w:t>
      </w:r>
      <w:r w:rsidRPr="005C5CFD">
        <w:rPr>
          <w:sz w:val="10"/>
        </w:rPr>
        <w:t xml:space="preserve">change </w:t>
      </w:r>
      <w:r w:rsidRPr="005C5CFD">
        <w:rPr>
          <w:rStyle w:val="Emphasis"/>
        </w:rPr>
        <w:t>most important [change] in the American economy</w:t>
      </w:r>
      <w:r w:rsidRPr="005C5CFD">
        <w:rPr>
          <w:sz w:val="10"/>
        </w:rPr>
        <w:t xml:space="preserve"> over the past several decades </w:t>
      </w:r>
      <w:r w:rsidRPr="005C5CFD">
        <w:rPr>
          <w:rStyle w:val="Emphasis"/>
        </w:rPr>
        <w:t>is</w:t>
      </w:r>
      <w:r w:rsidRPr="005C5CFD">
        <w:rPr>
          <w:sz w:val="10"/>
        </w:rPr>
        <w:t xml:space="preserve"> arguably the change in </w:t>
      </w:r>
      <w:r w:rsidRPr="005C5CFD">
        <w:rPr>
          <w:rStyle w:val="Emphasis"/>
        </w:rPr>
        <w:t>the type of goods that drive</w:t>
      </w:r>
      <w:r w:rsidRPr="005C5CFD">
        <w:rPr>
          <w:sz w:val="10"/>
        </w:rPr>
        <w:t xml:space="preserve"> the American economy </w:t>
      </w:r>
      <w:r w:rsidRPr="005C5CFD">
        <w:rPr>
          <w:rStyle w:val="Emphasis"/>
        </w:rPr>
        <w:t>it</w:t>
      </w:r>
      <w:r w:rsidRPr="005C5CFD">
        <w:rPr>
          <w:sz w:val="10"/>
        </w:rPr>
        <w:t xml:space="preserve">self. Whereas America’s post World War II economy saw a mass increase in the manufacturing of durable goods, </w:t>
      </w:r>
      <w:r w:rsidRPr="005C5CFD">
        <w:rPr>
          <w:rStyle w:val="Emphasis"/>
        </w:rPr>
        <w:t>today’s economy is dominated by the reliance on non-durable good production</w:t>
      </w:r>
      <w:r w:rsidRPr="005C5CFD">
        <w:rPr>
          <w:sz w:val="10"/>
        </w:rPr>
        <w:t xml:space="preserve">. This trend </w:t>
      </w:r>
      <w:r w:rsidRPr="005C5CFD">
        <w:rPr>
          <w:rStyle w:val="Emphasis"/>
        </w:rPr>
        <w:t>highlight[ing]</w:t>
      </w:r>
      <w:r w:rsidRPr="005C5CFD">
        <w:rPr>
          <w:sz w:val="10"/>
        </w:rPr>
        <w:t xml:space="preserve">s </w:t>
      </w:r>
      <w:r w:rsidRPr="005C5CFD">
        <w:rPr>
          <w:rStyle w:val="Emphasis"/>
        </w:rPr>
        <w:t xml:space="preserve">the change in the types of jobs created </w:t>
      </w:r>
      <w:r w:rsidRPr="005C5CFD">
        <w:rPr>
          <w:sz w:val="10"/>
        </w:rPr>
        <w:t>(</w:t>
      </w:r>
      <w:r w:rsidRPr="005C5CFD">
        <w:rPr>
          <w:rStyle w:val="Emphasis"/>
        </w:rPr>
        <w:t>i.e., part time and service jobs versus full time and manufacturing jobs)</w:t>
      </w:r>
      <w:r w:rsidRPr="005C5CFD">
        <w:rPr>
          <w:sz w:val="10"/>
        </w:rPr>
        <w:t xml:space="preserve"> as well as the velocity of product creation and consumption. Adding to this change is the increase in the sophistication of persuasion tools used by industry, mystical rational policymaking, and the growing complexity of society. </w:t>
      </w:r>
      <w:r w:rsidRPr="005C5CFD">
        <w:rPr>
          <w:rStyle w:val="Emphasis"/>
        </w:rPr>
        <w:t xml:space="preserve">Consumers </w:t>
      </w:r>
      <w:r w:rsidRPr="005C5CFD">
        <w:rPr>
          <w:sz w:val="10"/>
        </w:rPr>
        <w:t xml:space="preserve">then </w:t>
      </w:r>
      <w:r w:rsidRPr="005C5CFD">
        <w:rPr>
          <w:rStyle w:val="Emphasis"/>
        </w:rPr>
        <w:t>become educated not to notice inequality in its true form, but are made aware of it through small and seemingly unconnected pieces of information</w:t>
      </w:r>
      <w:r w:rsidRPr="005C5CFD">
        <w:rPr>
          <w:sz w:val="10"/>
        </w:rPr>
        <w:t xml:space="preserve">. So, although pay checks are smaller </w:t>
      </w:r>
      <w:r w:rsidRPr="005C5CFD">
        <w:rPr>
          <w:rStyle w:val="Emphasis"/>
        </w:rPr>
        <w:t>products are</w:t>
      </w:r>
      <w:r w:rsidRPr="005C5CFD">
        <w:rPr>
          <w:sz w:val="10"/>
        </w:rPr>
        <w:t xml:space="preserve"> still </w:t>
      </w:r>
      <w:r w:rsidRPr="005C5CFD">
        <w:rPr>
          <w:rStyle w:val="Emphasis"/>
        </w:rPr>
        <w:t>purchased because the cost of producing these products has declined at a similar rate as the average</w:t>
      </w:r>
      <w:r w:rsidRPr="005C5CFD">
        <w:rPr>
          <w:sz w:val="10"/>
        </w:rPr>
        <w:t xml:space="preserve"> American worker’s </w:t>
      </w:r>
      <w:r w:rsidRPr="005C5CFD">
        <w:rPr>
          <w:rStyle w:val="Emphasis"/>
        </w:rPr>
        <w:t>paycheck</w:t>
      </w:r>
      <w:r w:rsidRPr="005C5CFD">
        <w:rPr>
          <w:sz w:val="10"/>
        </w:rPr>
        <w:t xml:space="preserve">. Unfortunately, this has come at the expense of both our understanding and long term economic welfare and interest. Walmart does not represent what is evil in society, for it only sells the products we demand. Rather, </w:t>
      </w:r>
      <w:r w:rsidRPr="005C5CFD">
        <w:rPr>
          <w:rStyle w:val="Emphasis"/>
        </w:rPr>
        <w:t xml:space="preserve">we are ourselves the product, manufactured by industry </w:t>
      </w:r>
      <w:r w:rsidRPr="005C5CFD">
        <w:rPr>
          <w:sz w:val="10"/>
        </w:rPr>
        <w:t>mouthpieces and wrapped</w:t>
      </w:r>
      <w:r w:rsidRPr="005C5CFD">
        <w:rPr>
          <w:rStyle w:val="Emphasis"/>
        </w:rPr>
        <w:t xml:space="preserve"> and sold within rising expectations. </w:t>
      </w:r>
      <w:r w:rsidRPr="005C5CFD">
        <w:rPr>
          <w:sz w:val="10"/>
        </w:rPr>
        <w:t xml:space="preserve">The buyer of our need to mask our own ignorance and avoidance is none other than…Walmart. </w:t>
      </w:r>
    </w:p>
    <w:p w14:paraId="35B82294" w14:textId="77777777" w:rsidR="00275425" w:rsidRPr="0020558C" w:rsidRDefault="00275425" w:rsidP="00275425">
      <w:r w:rsidRPr="00A869C5">
        <w:rPr>
          <w:rStyle w:val="Heading4Char"/>
        </w:rPr>
        <w:t>The affirmative’s efforts at equality through a living wage are a ruse of the capitalistic mechanism – this form of hegemony guarantees the continuation of the structural conditions which breed inequality and the call for a living wage – the extension of increased wages only strengthens the powers that be – the affirmatives discussion must be de-centered from legal apparatus before a discussion on equality can truly begi</w:t>
      </w:r>
      <w:r>
        <w:rPr>
          <w:rStyle w:val="Heading4Char"/>
        </w:rPr>
        <w:t>n</w:t>
      </w:r>
    </w:p>
    <w:p w14:paraId="74134893" w14:textId="77777777" w:rsidR="00275425" w:rsidRPr="00C64DF0" w:rsidRDefault="00275425" w:rsidP="00275425">
      <w:pPr>
        <w:ind w:firstLine="720"/>
        <w:rPr>
          <w:sz w:val="12"/>
        </w:rPr>
      </w:pPr>
      <w:r w:rsidRPr="00F93F20">
        <w:rPr>
          <w:b/>
          <w:bCs/>
        </w:rPr>
        <w:t>Arrigo</w:t>
      </w:r>
      <w:r w:rsidRPr="00C213F4">
        <w:rPr>
          <w:bCs/>
          <w:sz w:val="12"/>
          <w:szCs w:val="12"/>
        </w:rPr>
        <w:t>, Bruce and Williams</w:t>
      </w:r>
      <w:r w:rsidRPr="00C64DF0">
        <w:rPr>
          <w:bCs/>
          <w:sz w:val="12"/>
        </w:rPr>
        <w:t xml:space="preserve">, Christopher </w:t>
      </w:r>
      <w:r w:rsidRPr="00C64DF0">
        <w:rPr>
          <w:sz w:val="12"/>
        </w:rPr>
        <w:t>(California School of Professional Psychology),</w:t>
      </w:r>
      <w:r w:rsidRPr="00F93F20">
        <w:t xml:space="preserve"> </w:t>
      </w:r>
      <w:r w:rsidRPr="00F93F20">
        <w:rPr>
          <w:b/>
          <w:bCs/>
        </w:rPr>
        <w:t>2000</w:t>
      </w:r>
      <w:r w:rsidRPr="00F93F20">
        <w:rPr>
          <w:bCs/>
        </w:rPr>
        <w:t xml:space="preserve"> </w:t>
      </w:r>
      <w:r w:rsidRPr="00C64DF0">
        <w:rPr>
          <w:sz w:val="12"/>
        </w:rPr>
        <w:t>“The (Im) Possibility of Democratic Justice and the "Gift" of the Majority.” Journal of Contemporary Criminal Justice.</w:t>
      </w:r>
    </w:p>
    <w:p w14:paraId="22D4342D" w14:textId="77777777" w:rsidR="00275425" w:rsidRDefault="00275425" w:rsidP="00275425">
      <w:pPr>
        <w:ind w:left="720"/>
        <w:rPr>
          <w:sz w:val="16"/>
        </w:rPr>
      </w:pPr>
      <w:r w:rsidRPr="002A6A61">
        <w:rPr>
          <w:sz w:val="16"/>
        </w:rPr>
        <w:t xml:space="preserve">The impediments to establishing democratic justice in contemporary American society have caused a national paralysis; one that has recklessly spawned an aporetic1 existence for minorities. </w:t>
      </w:r>
      <w:r w:rsidRPr="002A6A61">
        <w:rPr>
          <w:b/>
          <w:u w:val="single"/>
        </w:rPr>
        <w:t>The entrenched ideological complexities afflicting under  nonrepresented groups</w:t>
      </w:r>
      <w:r w:rsidRPr="002A6A61">
        <w:t xml:space="preserve"> </w:t>
      </w:r>
      <w:r w:rsidRPr="002A6A61">
        <w:rPr>
          <w:sz w:val="16"/>
        </w:rPr>
        <w:t xml:space="preserve">(e.g., poverty, unemployment, illiteracy, crime) </w:t>
      </w:r>
      <w:r w:rsidRPr="002A6A61">
        <w:rPr>
          <w:b/>
          <w:u w:val="single"/>
        </w:rPr>
        <w:t xml:space="preserve">at the hands of political, </w:t>
      </w:r>
      <w:r w:rsidRPr="002A6A61">
        <w:rPr>
          <w:sz w:val="14"/>
        </w:rPr>
        <w:t>legal, cultural,</w:t>
      </w:r>
      <w:r w:rsidRPr="002A6A61">
        <w:rPr>
          <w:b/>
          <w:sz w:val="14"/>
          <w:u w:val="single"/>
        </w:rPr>
        <w:t xml:space="preserve"> </w:t>
      </w:r>
      <w:r w:rsidRPr="002A6A61">
        <w:rPr>
          <w:b/>
          <w:u w:val="single"/>
        </w:rPr>
        <w:t>and economic power elites have produced counterfeit</w:t>
      </w:r>
      <w:r w:rsidRPr="002A6A61">
        <w:rPr>
          <w:sz w:val="12"/>
          <w:szCs w:val="12"/>
        </w:rPr>
        <w:t>, perhaps even fraudulent,</w:t>
      </w:r>
      <w:r w:rsidRPr="002A6A61">
        <w:rPr>
          <w:b/>
          <w:u w:val="single"/>
        </w:rPr>
        <w:t xml:space="preserve"> efforts at reform</w:t>
      </w:r>
      <w:r w:rsidRPr="002A6A61">
        <w:t xml:space="preserve">: </w:t>
      </w:r>
      <w:r w:rsidRPr="002A6A61">
        <w:rPr>
          <w:sz w:val="16"/>
        </w:rPr>
        <w:t xml:space="preserve">Discrimination and inequality in opportunity prevail (e.g., Lynch &amp; Patterson, 1996). </w:t>
      </w:r>
      <w:r w:rsidRPr="002A6A61">
        <w:rPr>
          <w:b/>
          <w:u w:val="single"/>
        </w:rPr>
        <w:t>The misguided and futile initiatives of the state</w:t>
      </w:r>
      <w:r w:rsidRPr="002A6A61">
        <w:rPr>
          <w:sz w:val="12"/>
          <w:szCs w:val="12"/>
        </w:rPr>
        <w:t xml:space="preserve">, in pursuit of transcending this public affairs crisis, </w:t>
      </w:r>
      <w:r w:rsidRPr="002A6A61">
        <w:rPr>
          <w:b/>
          <w:u w:val="single"/>
        </w:rPr>
        <w:t xml:space="preserve">have fostered </w:t>
      </w:r>
      <w:r w:rsidRPr="00C82F35">
        <w:rPr>
          <w:sz w:val="16"/>
        </w:rPr>
        <w:t>reification</w:t>
      </w:r>
      <w:r w:rsidRPr="002A6A61">
        <w:t xml:space="preserve">, </w:t>
      </w:r>
      <w:r w:rsidRPr="002A6A61">
        <w:rPr>
          <w:sz w:val="20"/>
        </w:rPr>
        <w:t xml:space="preserve">that is, </w:t>
      </w:r>
      <w:r w:rsidRPr="002A6A61">
        <w:rPr>
          <w:b/>
          <w:u w:val="single"/>
        </w:rPr>
        <w:t>a reinforcement of divisiveness</w:t>
      </w:r>
      <w:r w:rsidRPr="002A6A61">
        <w:t xml:space="preserve">. </w:t>
      </w:r>
      <w:r w:rsidRPr="002A6A61">
        <w:rPr>
          <w:sz w:val="16"/>
          <w:szCs w:val="16"/>
        </w:rPr>
        <w:t xml:space="preserve">This time, however, minority groups compete with one another for recognition, affirmation, and identity in the national collective psyche (Rosenfeld, 1993). </w:t>
      </w:r>
      <w:r w:rsidRPr="002A6A61">
        <w:rPr>
          <w:b/>
          <w:u w:val="single"/>
        </w:rPr>
        <w:t xml:space="preserve">What ensues by </w:t>
      </w:r>
      <w:r w:rsidRPr="00C82F35">
        <w:rPr>
          <w:sz w:val="16"/>
        </w:rPr>
        <w:t>way of</w:t>
      </w:r>
      <w:r w:rsidRPr="00C82F35">
        <w:rPr>
          <w:b/>
          <w:sz w:val="16"/>
          <w:u w:val="single"/>
        </w:rPr>
        <w:t xml:space="preserve"> </w:t>
      </w:r>
      <w:r w:rsidRPr="002A6A61">
        <w:rPr>
          <w:b/>
          <w:u w:val="single"/>
        </w:rPr>
        <w:t>state effort</w:t>
      </w:r>
      <w:r w:rsidRPr="002A6A61">
        <w:t xml:space="preserve">, </w:t>
      </w:r>
      <w:r w:rsidRPr="002A6A61">
        <w:rPr>
          <w:sz w:val="16"/>
        </w:rPr>
        <w:t xml:space="preserve">though, </w:t>
      </w:r>
      <w:r w:rsidRPr="002A6A61">
        <w:rPr>
          <w:b/>
          <w:u w:val="single"/>
        </w:rPr>
        <w:t xml:space="preserve">is a </w:t>
      </w:r>
      <w:r w:rsidRPr="00C82F35">
        <w:rPr>
          <w:sz w:val="16"/>
        </w:rPr>
        <w:t>contemporaneous</w:t>
      </w:r>
      <w:r w:rsidRPr="002A6A61">
        <w:rPr>
          <w:b/>
          <w:u w:val="single"/>
        </w:rPr>
        <w:t xml:space="preserve"> sense of equality for all and a near imperceptible endorsement of inequality</w:t>
      </w:r>
      <w:r w:rsidRPr="002A6A61">
        <w:t xml:space="preserve">; </w:t>
      </w:r>
      <w:r w:rsidRPr="002A6A61">
        <w:rPr>
          <w:sz w:val="16"/>
        </w:rPr>
        <w:t xml:space="preserve">a silent conviction </w:t>
      </w:r>
      <w:r w:rsidRPr="002A6A61">
        <w:rPr>
          <w:b/>
          <w:u w:val="single"/>
        </w:rPr>
        <w:t>that the majority still retains power</w:t>
      </w:r>
      <w:r w:rsidRPr="002A6A61">
        <w:rPr>
          <w:b/>
        </w:rPr>
        <w:t xml:space="preserve">. </w:t>
      </w:r>
      <w:r w:rsidRPr="002A6A61">
        <w:rPr>
          <w:b/>
          <w:u w:val="single"/>
        </w:rPr>
        <w:t xml:space="preserve">The “gift” of equality, procured through state legislative enactments as an emblem </w:t>
      </w:r>
      <w:r w:rsidRPr="002A6A61">
        <w:rPr>
          <w:b/>
          <w:szCs w:val="24"/>
          <w:u w:val="single"/>
        </w:rPr>
        <w:t>of</w:t>
      </w:r>
      <w:r w:rsidRPr="002A6A61">
        <w:rPr>
          <w:sz w:val="12"/>
          <w:szCs w:val="12"/>
        </w:rPr>
        <w:t xml:space="preserve"> democratic </w:t>
      </w:r>
      <w:r w:rsidRPr="002A6A61">
        <w:rPr>
          <w:b/>
          <w:u w:val="single"/>
        </w:rPr>
        <w:t>justice, embodies true</w:t>
      </w:r>
      <w:r w:rsidRPr="002A6A61">
        <w:t xml:space="preserve"> </w:t>
      </w:r>
      <w:r w:rsidRPr="002A6A61">
        <w:rPr>
          <w:sz w:val="16"/>
        </w:rPr>
        <w:t>(legitimated</w:t>
      </w:r>
      <w:r w:rsidRPr="002A6A61">
        <w:rPr>
          <w:b/>
          <w:sz w:val="16"/>
        </w:rPr>
        <w:t xml:space="preserve">) </w:t>
      </w:r>
      <w:r w:rsidRPr="002A6A61">
        <w:rPr>
          <w:b/>
          <w:u w:val="single"/>
        </w:rPr>
        <w:t>power that remains</w:t>
      </w:r>
      <w:r w:rsidRPr="002A6A61">
        <w:rPr>
          <w:sz w:val="12"/>
          <w:szCs w:val="12"/>
        </w:rPr>
        <w:t xml:space="preserve"> nervously </w:t>
      </w:r>
      <w:r w:rsidRPr="002A6A61">
        <w:rPr>
          <w:b/>
          <w:u w:val="single"/>
        </w:rPr>
        <w:t>secure in the hands of the majority</w:t>
      </w:r>
      <w:r w:rsidRPr="002A6A61">
        <w:rPr>
          <w:b/>
        </w:rPr>
        <w:t xml:space="preserve">. </w:t>
      </w:r>
      <w:r w:rsidRPr="002A6A61">
        <w:rPr>
          <w:b/>
          <w:u w:val="single"/>
        </w:rPr>
        <w:t xml:space="preserve">The </w:t>
      </w:r>
      <w:r w:rsidRPr="002A6A61">
        <w:rPr>
          <w:sz w:val="18"/>
        </w:rPr>
        <w:t>ostensible</w:t>
      </w:r>
      <w:r w:rsidRPr="002A6A61">
        <w:rPr>
          <w:b/>
          <w:sz w:val="18"/>
          <w:u w:val="single"/>
        </w:rPr>
        <w:t xml:space="preserve"> </w:t>
      </w:r>
      <w:r w:rsidRPr="002A6A61">
        <w:rPr>
          <w:b/>
          <w:u w:val="single"/>
        </w:rPr>
        <w:t xml:space="preserve">empowerment </w:t>
      </w:r>
      <w:r w:rsidRPr="002A6A61">
        <w:rPr>
          <w:sz w:val="16"/>
        </w:rPr>
        <w:t>of minority groups</w:t>
      </w:r>
      <w:r w:rsidRPr="002A6A61">
        <w:rPr>
          <w:b/>
          <w:sz w:val="16"/>
          <w:u w:val="single"/>
        </w:rPr>
        <w:t xml:space="preserve"> </w:t>
      </w:r>
      <w:r w:rsidRPr="002A6A61">
        <w:rPr>
          <w:b/>
          <w:u w:val="single"/>
        </w:rPr>
        <w:t>is a facade; it is the ruse of the majority gift</w:t>
      </w:r>
      <w:r w:rsidRPr="002A6A61">
        <w:t xml:space="preserve">. </w:t>
      </w:r>
      <w:r w:rsidRPr="002A6A61">
        <w:rPr>
          <w:sz w:val="16"/>
        </w:rPr>
        <w:t>What exists, in fact, is a simulacrum (Baudrillard, 1981, 1983) of equality (and by extension, democratic justice): a pseudo-sign image (a hypertext or simulation) of real sociopolitical progress. For the future relationship between equality and the social to more fully embrace minority sensibilities, calculated legal reform efforts in the name of equality must be displaced and the rule and authority of the status quo must be decentered. Imaginable</w:t>
      </w:r>
      <w:r w:rsidRPr="002A6A61">
        <w:rPr>
          <w:sz w:val="12"/>
        </w:rPr>
        <w:t xml:space="preserve">, </w:t>
      </w:r>
      <w:r w:rsidRPr="002A6A61">
        <w:rPr>
          <w:sz w:val="18"/>
          <w:bdr w:val="single" w:sz="4" w:space="0" w:color="auto"/>
        </w:rPr>
        <w:t>calculable equality is self-limiting and self-referential.</w:t>
      </w:r>
      <w:r w:rsidRPr="002A6A61">
        <w:rPr>
          <w:sz w:val="18"/>
        </w:rPr>
        <w:t xml:space="preserve"> </w:t>
      </w:r>
      <w:r w:rsidRPr="002A6A61">
        <w:rPr>
          <w:sz w:val="10"/>
        </w:rPr>
        <w:t>Ultimately</w:t>
      </w:r>
      <w:r w:rsidRPr="002A6A61">
        <w:rPr>
          <w:sz w:val="16"/>
        </w:rPr>
        <w:t xml:space="preserve">, it is always (at least) one step removed from true equality and, therefore, true justice. </w:t>
      </w:r>
      <w:r w:rsidRPr="002A6A61">
        <w:rPr>
          <w:b/>
          <w:u w:val="single"/>
        </w:rPr>
        <w:t>The ruse of the majority gift currently operates under the assumption of a presumed empowerment</w:t>
      </w:r>
      <w:r w:rsidRPr="002A6A61">
        <w:rPr>
          <w:sz w:val="20"/>
        </w:rPr>
        <w:t xml:space="preserve">, </w:t>
      </w:r>
      <w:r w:rsidRPr="002A6A61">
        <w:rPr>
          <w:sz w:val="16"/>
        </w:rPr>
        <w:t xml:space="preserve">which it confers on minority populations. Yet, the presented power is itself circumscribed by the stifling horizons of majority rule with their effects. Thus, </w:t>
      </w:r>
      <w:r w:rsidRPr="002A6A61">
        <w:rPr>
          <w:b/>
          <w:u w:val="single"/>
        </w:rPr>
        <w:t xml:space="preserve">the gift can only be construed as </w:t>
      </w:r>
      <w:r w:rsidRPr="002A6A61">
        <w:rPr>
          <w:sz w:val="16"/>
        </w:rPr>
        <w:t>falsely eudemonic</w:t>
      </w:r>
      <w:r w:rsidRPr="002A6A61">
        <w:rPr>
          <w:b/>
          <w:u w:val="single"/>
        </w:rPr>
        <w:t>: A</w:t>
      </w:r>
      <w:r w:rsidRPr="002A6A61">
        <w:rPr>
          <w:sz w:val="16"/>
        </w:rPr>
        <w:t>n</w:t>
      </w:r>
      <w:r w:rsidRPr="002A6A61">
        <w:rPr>
          <w:sz w:val="8"/>
        </w:rPr>
        <w:t xml:space="preserve"> </w:t>
      </w:r>
      <w:r w:rsidRPr="002A6A61">
        <w:rPr>
          <w:sz w:val="16"/>
        </w:rPr>
        <w:t>avaricious</w:t>
      </w:r>
      <w:r w:rsidRPr="002A6A61">
        <w:t xml:space="preserve">, </w:t>
      </w:r>
      <w:r w:rsidRPr="002A6A61">
        <w:rPr>
          <w:sz w:val="20"/>
        </w:rPr>
        <w:t>although</w:t>
      </w:r>
      <w:r w:rsidRPr="002A6A61">
        <w:t xml:space="preserve"> </w:t>
      </w:r>
      <w:r w:rsidRPr="002A6A61">
        <w:rPr>
          <w:sz w:val="16"/>
        </w:rPr>
        <w:t xml:space="preserve">insatiable, </w:t>
      </w:r>
      <w:r w:rsidRPr="002A6A61">
        <w:rPr>
          <w:b/>
          <w:u w:val="single"/>
        </w:rPr>
        <w:t xml:space="preserve">pursuit of </w:t>
      </w:r>
      <w:r w:rsidRPr="002A6A61">
        <w:rPr>
          <w:sz w:val="16"/>
        </w:rPr>
        <w:t>narcissistic</w:t>
      </w:r>
      <w:r w:rsidRPr="002A6A61">
        <w:rPr>
          <w:b/>
          <w:u w:val="single"/>
        </w:rPr>
        <w:t xml:space="preserve"> legitimacy supporting majority directives</w:t>
      </w:r>
      <w:r w:rsidRPr="002A6A61">
        <w:t xml:space="preserve">. </w:t>
      </w:r>
      <w:r w:rsidRPr="002A6A61">
        <w:rPr>
          <w:sz w:val="16"/>
        </w:rPr>
        <w:t xml:space="preserve">The commission (bestowal) of power to minority groups or citizens through prevailing state reformatory efforts underscores a polemic with implications for public affairs and civic life. We contend that the avenir (i.e., the “to come”) of equality as an (in)calculable, (un)recognizable destination in search of democratic justice is needed. However, we argue that this displacement of equality is unattainable if prevailing juridico-ethicopolitical conditions (and societal consciousness pertaining to them) remain fixed, stagnant, and immutable. In this article, we will demonstrate </w:t>
      </w:r>
      <w:r w:rsidRPr="002A6A61">
        <w:rPr>
          <w:sz w:val="16"/>
          <w:szCs w:val="16"/>
        </w:rPr>
        <w:t>how the gift of the majority is problematic</w:t>
      </w:r>
      <w:r w:rsidRPr="002A6A61">
        <w:rPr>
          <w:b/>
          <w:u w:val="single"/>
        </w:rPr>
        <w:t xml:space="preserve">, producing, </w:t>
      </w:r>
      <w:r w:rsidRPr="002A6A61">
        <w:rPr>
          <w:sz w:val="14"/>
        </w:rPr>
        <w:t>as it must, a narcissistic</w:t>
      </w:r>
      <w:r w:rsidRPr="002A6A61">
        <w:rPr>
          <w:b/>
          <w:sz w:val="14"/>
          <w:u w:val="single"/>
        </w:rPr>
        <w:t xml:space="preserve"> </w:t>
      </w:r>
      <w:r w:rsidRPr="002A6A61">
        <w:rPr>
          <w:sz w:val="16"/>
        </w:rPr>
        <w:t>hegemony,</w:t>
      </w:r>
      <w:r w:rsidRPr="002A6A61">
        <w:rPr>
          <w:b/>
          <w:sz w:val="16"/>
          <w:u w:val="single"/>
        </w:rPr>
        <w:t xml:space="preserve"> </w:t>
      </w:r>
      <w:r w:rsidRPr="002A6A61">
        <w:rPr>
          <w:sz w:val="12"/>
          <w:szCs w:val="12"/>
        </w:rPr>
        <w:t xml:space="preserve">that is, </w:t>
      </w:r>
      <w:r w:rsidRPr="002A6A61">
        <w:rPr>
          <w:b/>
          <w:u w:val="single"/>
          <w:bdr w:val="single" w:sz="4" w:space="0" w:color="auto"/>
        </w:rPr>
        <w:t>a sustained empowering of the privileged, a constant relegitimation of the powerful</w:t>
      </w:r>
      <w:r w:rsidRPr="002A6A61">
        <w:rPr>
          <w:b/>
        </w:rPr>
        <w:t>.</w:t>
      </w:r>
      <w:r w:rsidRPr="002A6A61">
        <w:t xml:space="preserve"> </w:t>
      </w:r>
      <w:r w:rsidRPr="002A6A61">
        <w:rPr>
          <w:sz w:val="16"/>
        </w:rPr>
        <w:t xml:space="preserve">Relying on Derrida’s postmodern critique of Eurocentric logic and thought, we will show how complicated and fragmented the question of establishing democratic justice is in Western cultures, especially in American society. We will argue that </w:t>
      </w:r>
      <w:r w:rsidRPr="002A6A61">
        <w:rPr>
          <w:b/>
          <w:u w:val="single"/>
        </w:rPr>
        <w:t>what is needed is a relocation of the debate about justice and difference from the circumscribed boundaries of legal</w:t>
      </w:r>
      <w:r w:rsidRPr="002A6A61">
        <w:rPr>
          <w:u w:val="single"/>
        </w:rPr>
        <w:t xml:space="preserve"> </w:t>
      </w:r>
      <w:r w:rsidRPr="002A6A61">
        <w:rPr>
          <w:sz w:val="16"/>
        </w:rPr>
        <w:t>redistributive</w:t>
      </w:r>
      <w:r w:rsidRPr="002A6A61">
        <w:t xml:space="preserve"> </w:t>
      </w:r>
      <w:r w:rsidRPr="002A6A61">
        <w:rPr>
          <w:b/>
          <w:u w:val="single"/>
        </w:rPr>
        <w:t>discourse on equality to the more encompassing context of alterity, undecidability,</w:t>
      </w:r>
      <w:r w:rsidRPr="002A6A61">
        <w:rPr>
          <w:b/>
          <w:sz w:val="20"/>
        </w:rPr>
        <w:t xml:space="preserve"> </w:t>
      </w:r>
      <w:r w:rsidRPr="002A6A61">
        <w:rPr>
          <w:b/>
          <w:u w:val="single"/>
        </w:rPr>
        <w:t>[and] cultural plurality</w:t>
      </w:r>
      <w:r w:rsidRPr="002A6A61">
        <w:rPr>
          <w:b/>
        </w:rPr>
        <w:t>,</w:t>
      </w:r>
      <w:r w:rsidRPr="002A6A61">
        <w:t xml:space="preserve"> </w:t>
      </w:r>
      <w:r w:rsidRPr="002A6A61">
        <w:rPr>
          <w:sz w:val="16"/>
        </w:rPr>
        <w:t>and affirmative postmodern thought.</w:t>
      </w:r>
    </w:p>
    <w:p w14:paraId="41E27717" w14:textId="77777777" w:rsidR="00275425" w:rsidRDefault="00275425" w:rsidP="00275425">
      <w:pPr>
        <w:pStyle w:val="Heading2"/>
      </w:pPr>
      <w:r>
        <w:t>Freedom FLs</w:t>
      </w:r>
    </w:p>
    <w:p w14:paraId="27FF97E8" w14:textId="77777777" w:rsidR="00DC257D" w:rsidRDefault="00DC257D" w:rsidP="00DC257D">
      <w:pPr>
        <w:pStyle w:val="Heading3"/>
      </w:pPr>
      <w:r>
        <w:t>A2 Strict Impossibility</w:t>
      </w:r>
    </w:p>
    <w:p w14:paraId="13735E00" w14:textId="77777777" w:rsidR="00DC257D" w:rsidRPr="00DC257D" w:rsidRDefault="00DC257D" w:rsidP="00DC257D">
      <w:pPr>
        <w:pStyle w:val="ListParagraph"/>
        <w:numPr>
          <w:ilvl w:val="0"/>
          <w:numId w:val="21"/>
        </w:numPr>
      </w:pPr>
      <w:r>
        <w:t>There’s no link between having to work and receiving basic needs. Danaker 15 explicates Maskivker:</w:t>
      </w:r>
    </w:p>
    <w:p w14:paraId="4BE9DAC0" w14:textId="77777777" w:rsidR="00DC257D" w:rsidRPr="00DC257D" w:rsidRDefault="00DC257D" w:rsidP="00DC257D">
      <w:r w:rsidRPr="00DC257D">
        <w:rPr>
          <w:sz w:val="18"/>
        </w:rPr>
        <w:t>Maskivker has a very simply reply to this version of the objection. She holds</w:t>
      </w:r>
      <w:r>
        <w:t xml:space="preserve"> </w:t>
      </w:r>
      <w:r w:rsidRPr="00DC257D">
        <w:rPr>
          <w:rStyle w:val="Emphasis"/>
        </w:rPr>
        <w:t>that premise</w:t>
      </w:r>
      <w:r>
        <w:t xml:space="preserve"> </w:t>
      </w:r>
      <w:r w:rsidRPr="00DC257D">
        <w:rPr>
          <w:sz w:val="18"/>
        </w:rPr>
        <w:t>(7) [</w:t>
      </w:r>
      <w:r w:rsidRPr="00DC257D">
        <w:rPr>
          <w:rStyle w:val="Emphasis"/>
        </w:rPr>
        <w:t>We have to work in order to secure these basic needs] is false</w:t>
      </w:r>
      <w:r w:rsidRPr="00DC257D">
        <w:rPr>
          <w:rStyle w:val="Emphasis"/>
          <w:sz w:val="16"/>
        </w:rPr>
        <w:t>.</w:t>
      </w:r>
      <w:r w:rsidRPr="00DC257D">
        <w:rPr>
          <w:sz w:val="18"/>
        </w:rPr>
        <w:t xml:space="preserve"> Not all activities that are conducive to our survival are inevitable. </w:t>
      </w:r>
      <w:r w:rsidRPr="00DC257D">
        <w:rPr>
          <w:rStyle w:val="Emphasis"/>
        </w:rPr>
        <w:t>At one point in time, we had to take the furs and hides of animals in order to stay warm enough to survive. We no longer have to do thi</w:t>
      </w:r>
      <w:r>
        <w:t xml:space="preserve">s. </w:t>
      </w:r>
      <w:r w:rsidRPr="00DC257D">
        <w:rPr>
          <w:rStyle w:val="Emphasis"/>
        </w:rPr>
        <w:t>The connection between survival and procuring the furs and hides of animals has been severed. The same could happen to the connection between work and our basic needs</w:t>
      </w:r>
      <w:r>
        <w:t xml:space="preserve">. </w:t>
      </w:r>
      <w:r w:rsidRPr="00DC257D">
        <w:rPr>
          <w:sz w:val="18"/>
        </w:rPr>
        <w:t>Indeed, it is arguable that we no longer need to work all that much to secure our basic needs. There are many labour saving devices in manufacturing and agriculture (and there are soon to be more) that obviate the need for work. And yet the social demand for work has, for some reason, not diminished. Surely this doesn’t have to be the case? Surely we could allow more machines to secure our basic needs?</w:t>
      </w:r>
    </w:p>
    <w:p w14:paraId="6579CCCB" w14:textId="77777777" w:rsidR="00275425" w:rsidRDefault="00DC257D" w:rsidP="00DC257D">
      <w:pPr>
        <w:pStyle w:val="Heading3"/>
      </w:pPr>
      <w:r>
        <w:t>A2 Collective Action</w:t>
      </w:r>
    </w:p>
    <w:p w14:paraId="0CB267CF" w14:textId="77777777" w:rsidR="00DC257D" w:rsidRDefault="00DC257D" w:rsidP="00DC257D">
      <w:pPr>
        <w:pStyle w:val="ListParagraph"/>
        <w:numPr>
          <w:ilvl w:val="0"/>
          <w:numId w:val="23"/>
        </w:numPr>
      </w:pPr>
      <w:r w:rsidRPr="00DC257D">
        <w:t>Nonresponsive</w:t>
      </w:r>
      <w:r>
        <w:t>—the existence of a right isn’t dependent on whether universal exercising of that right leads to negative outcomes. We have a right to not have children, even though if everyone did that, humanity would go extinct</w:t>
      </w:r>
    </w:p>
    <w:p w14:paraId="33451E6E" w14:textId="77777777" w:rsidR="00DC257D" w:rsidRPr="00DC257D" w:rsidRDefault="00DC257D" w:rsidP="00DC257D">
      <w:pPr>
        <w:pStyle w:val="ListParagraph"/>
        <w:numPr>
          <w:ilvl w:val="0"/>
          <w:numId w:val="23"/>
        </w:numPr>
      </w:pPr>
      <w:r>
        <w:t>Empirically denied—Parramore and Francis show that people still will work anyway, the difference is that now it isn’t coercive because they didn’t have to work.</w:t>
      </w:r>
    </w:p>
    <w:p w14:paraId="7DAD3E92" w14:textId="77777777" w:rsidR="00DC257D" w:rsidRPr="00DC257D" w:rsidRDefault="000C1855" w:rsidP="000C1855">
      <w:pPr>
        <w:pStyle w:val="Heading2"/>
      </w:pPr>
      <w:r>
        <w:t>Patriarchy FLs</w:t>
      </w:r>
    </w:p>
    <w:sectPr w:rsidR="00DC257D" w:rsidRPr="00DC257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CF1FD8" w14:textId="77777777" w:rsidR="007E0C99" w:rsidRDefault="007E0C99" w:rsidP="00A26B78">
      <w:pPr>
        <w:spacing w:after="0" w:line="240" w:lineRule="auto"/>
      </w:pPr>
      <w:r>
        <w:separator/>
      </w:r>
    </w:p>
  </w:endnote>
  <w:endnote w:type="continuationSeparator" w:id="0">
    <w:p w14:paraId="2EA3968A" w14:textId="77777777" w:rsidR="007E0C99" w:rsidRDefault="007E0C99" w:rsidP="00A26B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251E6E" w14:textId="77777777" w:rsidR="007E0C99" w:rsidRDefault="007E0C99" w:rsidP="00A26B78">
      <w:pPr>
        <w:spacing w:after="0" w:line="240" w:lineRule="auto"/>
      </w:pPr>
      <w:r>
        <w:separator/>
      </w:r>
    </w:p>
  </w:footnote>
  <w:footnote w:type="continuationSeparator" w:id="0">
    <w:p w14:paraId="7056AFA1" w14:textId="77777777" w:rsidR="007E0C99" w:rsidRDefault="007E0C99" w:rsidP="00A26B78">
      <w:pPr>
        <w:spacing w:after="0" w:line="240" w:lineRule="auto"/>
      </w:pPr>
      <w:r>
        <w:continuationSeparator/>
      </w:r>
    </w:p>
  </w:footnote>
  <w:footnote w:id="1">
    <w:p w14:paraId="643A508D" w14:textId="77777777" w:rsidR="00A869C5" w:rsidRPr="00ED343A" w:rsidRDefault="00A869C5" w:rsidP="00A26B78">
      <w:pPr>
        <w:rPr>
          <w:rFonts w:eastAsia="MS Mincho"/>
          <w:sz w:val="16"/>
          <w:szCs w:val="16"/>
        </w:rPr>
      </w:pPr>
      <w:r>
        <w:rPr>
          <w:rStyle w:val="FootnoteReference"/>
        </w:rPr>
        <w:footnoteRef/>
      </w:r>
      <w:r>
        <w:t xml:space="preserve"> </w:t>
      </w:r>
      <w:r w:rsidRPr="0002553C">
        <w:rPr>
          <w:rFonts w:eastAsia="MS Mincho"/>
          <w:sz w:val="16"/>
          <w:szCs w:val="16"/>
        </w:rPr>
        <w:t xml:space="preserve">Aziz, John. [Economics and Business Correspondent, </w:t>
      </w:r>
      <w:r w:rsidRPr="0002553C">
        <w:rPr>
          <w:rFonts w:eastAsia="MS Mincho"/>
          <w:iCs/>
          <w:sz w:val="16"/>
          <w:szCs w:val="16"/>
        </w:rPr>
        <w:t>TheWeek.com] “</w:t>
      </w:r>
      <w:r w:rsidRPr="0002553C">
        <w:rPr>
          <w:rFonts w:eastAsia="MS Mincho"/>
          <w:bCs/>
          <w:iCs/>
          <w:sz w:val="16"/>
          <w:szCs w:val="16"/>
        </w:rPr>
        <w:t xml:space="preserve">There is a Better Alternative to Raising the Minimum Wage.” </w:t>
      </w:r>
      <w:r w:rsidRPr="0002553C">
        <w:rPr>
          <w:rFonts w:eastAsia="MS Mincho"/>
          <w:bCs/>
          <w:i/>
          <w:iCs/>
          <w:sz w:val="16"/>
          <w:szCs w:val="16"/>
        </w:rPr>
        <w:t>The Week</w:t>
      </w:r>
      <w:r w:rsidRPr="0002553C">
        <w:rPr>
          <w:rFonts w:eastAsia="MS Mincho"/>
          <w:bCs/>
          <w:iCs/>
          <w:sz w:val="16"/>
          <w:szCs w:val="16"/>
        </w:rPr>
        <w:t xml:space="preserve">, December 6, 2013. </w:t>
      </w:r>
      <w:hyperlink r:id="rId1" w:history="1">
        <w:r w:rsidRPr="00ED343A">
          <w:rPr>
            <w:rStyle w:val="Hyperlink"/>
            <w:rFonts w:eastAsia="MS Mincho"/>
            <w:iCs/>
            <w:sz w:val="16"/>
            <w:szCs w:val="16"/>
          </w:rPr>
          <w:t>http://theweek.com/article/index/253795/there-is-a-better-alternative-to-raising-the-minimum-wage</w:t>
        </w:r>
      </w:hyperlink>
      <w:r w:rsidRPr="00ED343A">
        <w:rPr>
          <w:rFonts w:eastAsia="MS Mincho"/>
          <w:bCs/>
          <w:iCs/>
          <w:color w:val="0000FF"/>
          <w:sz w:val="16"/>
          <w:szCs w:val="16"/>
          <w:u w:val="single"/>
        </w:rPr>
        <w:t xml:space="preserve"> </w:t>
      </w:r>
    </w:p>
  </w:footnote>
  <w:footnote w:id="2">
    <w:p w14:paraId="2C311B79" w14:textId="77777777" w:rsidR="00A869C5" w:rsidRPr="006D1BFA" w:rsidRDefault="00A869C5" w:rsidP="00A26B78">
      <w:pPr>
        <w:rPr>
          <w:sz w:val="12"/>
        </w:rPr>
      </w:pPr>
      <w:r>
        <w:rPr>
          <w:rStyle w:val="FootnoteReference"/>
        </w:rPr>
        <w:footnoteRef/>
      </w:r>
      <w:r>
        <w:t xml:space="preserve"> </w:t>
      </w:r>
      <w:r w:rsidRPr="000342C7">
        <w:rPr>
          <w:rStyle w:val="Style13ptBold"/>
        </w:rPr>
        <w:t xml:space="preserve">John </w:t>
      </w:r>
      <w:r w:rsidRPr="000342C7">
        <w:rPr>
          <w:rStyle w:val="Style13ptBold"/>
          <w:highlight w:val="yellow"/>
        </w:rPr>
        <w:t>Humphreys 01</w:t>
      </w:r>
      <w:r w:rsidRPr="000342C7">
        <w:rPr>
          <w:rStyle w:val="Style13ptBold"/>
        </w:rPr>
        <w:t xml:space="preserve"> [Attended the Centre for Independent Studies' advanced Liberty and Society seminar; the Founder and President of the Australian Libertarian Society], "Reforming Wages and Welfare Policy: Six Advantages of a Negative Income Tax," Autumn 2001</w:t>
      </w:r>
    </w:p>
  </w:footnote>
  <w:footnote w:id="3">
    <w:p w14:paraId="72F7BA29" w14:textId="77777777" w:rsidR="00A869C5" w:rsidRDefault="00A869C5" w:rsidP="00A26B78">
      <w:pPr>
        <w:rPr>
          <w:rStyle w:val="Style13ptBold"/>
          <w:b w:val="0"/>
        </w:rPr>
      </w:pPr>
      <w:r>
        <w:rPr>
          <w:rStyle w:val="FootnoteReference"/>
        </w:rPr>
        <w:footnoteRef/>
      </w:r>
      <w:r>
        <w:t xml:space="preserve"> </w:t>
      </w:r>
      <w:r w:rsidRPr="00B535BE">
        <w:rPr>
          <w:rStyle w:val="Style13ptBold"/>
        </w:rPr>
        <w:t xml:space="preserve">John </w:t>
      </w:r>
      <w:r w:rsidRPr="00B535BE">
        <w:rPr>
          <w:rStyle w:val="Style13ptBold"/>
          <w:highlight w:val="yellow"/>
        </w:rPr>
        <w:t>Humphreys 01</w:t>
      </w:r>
      <w:r w:rsidRPr="00B535BE">
        <w:rPr>
          <w:rStyle w:val="Style13ptBold"/>
        </w:rPr>
        <w:t xml:space="preserve"> [Attended the Centre for Independent Studies' advanced Liberty and Society seminar; the Founder and President of the Australian Libertarian Society], "Reforming Wages and Welfare Policy: Six Advantages of a Neg</w:t>
      </w:r>
      <w:r>
        <w:rPr>
          <w:rStyle w:val="Style13ptBold"/>
        </w:rPr>
        <w:t>ative Income Tax," Autumn 2001</w:t>
      </w:r>
    </w:p>
    <w:p w14:paraId="24ADA27E" w14:textId="77777777" w:rsidR="00A869C5" w:rsidRDefault="00A869C5" w:rsidP="00A26B78">
      <w:pPr>
        <w:pStyle w:val="FootnoteText"/>
      </w:pPr>
    </w:p>
  </w:footnote>
  <w:footnote w:id="4">
    <w:p w14:paraId="343F8F52" w14:textId="77777777" w:rsidR="00A869C5" w:rsidRPr="00F32EA2" w:rsidRDefault="00A869C5" w:rsidP="00A93420">
      <w:pPr>
        <w:rPr>
          <w:rFonts w:ascii="Times" w:eastAsia="Times New Roman" w:hAnsi="Times"/>
          <w:sz w:val="16"/>
          <w:szCs w:val="16"/>
        </w:rPr>
      </w:pPr>
      <w:r>
        <w:rPr>
          <w:rStyle w:val="FootnoteReference"/>
        </w:rPr>
        <w:footnoteRef/>
      </w:r>
      <w:r>
        <w:t xml:space="preserve"> </w:t>
      </w:r>
      <w:r w:rsidRPr="00F32EA2">
        <w:rPr>
          <w:rFonts w:ascii="Times" w:eastAsia="Times New Roman" w:hAnsi="Times" w:cs="Arial"/>
          <w:color w:val="222222"/>
          <w:sz w:val="16"/>
          <w:szCs w:val="16"/>
          <w:shd w:val="clear" w:color="auto" w:fill="FFFFFF"/>
        </w:rPr>
        <w:t>Beauchamp, Andrew, and Stacey Chan. </w:t>
      </w:r>
      <w:r w:rsidRPr="00F32EA2">
        <w:rPr>
          <w:rFonts w:ascii="Times" w:eastAsia="Times New Roman" w:hAnsi="Times" w:cs="Arial"/>
          <w:i/>
          <w:iCs/>
          <w:color w:val="222222"/>
          <w:sz w:val="16"/>
          <w:szCs w:val="16"/>
          <w:shd w:val="clear" w:color="auto" w:fill="FFFFFF"/>
        </w:rPr>
        <w:t>Crime and the Minimum Wage</w:t>
      </w:r>
      <w:r w:rsidRPr="00F32EA2">
        <w:rPr>
          <w:rFonts w:ascii="Times" w:eastAsia="Times New Roman" w:hAnsi="Times" w:cs="Arial"/>
          <w:color w:val="222222"/>
          <w:sz w:val="16"/>
          <w:szCs w:val="16"/>
          <w:shd w:val="clear" w:color="auto" w:fill="FFFFFF"/>
        </w:rPr>
        <w:t>. Working Paper. Boston: Boston College, 2012.</w:t>
      </w:r>
    </w:p>
    <w:p w14:paraId="056A0493" w14:textId="77777777" w:rsidR="00A869C5" w:rsidRDefault="00A869C5" w:rsidP="00A93420">
      <w:pPr>
        <w:pStyle w:val="FootnoteText"/>
      </w:pPr>
    </w:p>
  </w:footnote>
  <w:footnote w:id="5">
    <w:p w14:paraId="4F3E2F54" w14:textId="77777777" w:rsidR="00A869C5" w:rsidRPr="00E02772" w:rsidRDefault="00A869C5" w:rsidP="00A93420">
      <w:pPr>
        <w:pStyle w:val="FootnoteText"/>
        <w:numPr>
          <w:ilvl w:val="0"/>
          <w:numId w:val="15"/>
        </w:numPr>
      </w:pPr>
      <w:r>
        <w:rPr>
          <w:rStyle w:val="FootnoteReference"/>
        </w:rPr>
        <w:footnoteRef/>
      </w:r>
      <w:r>
        <w:t xml:space="preserve"> </w:t>
      </w:r>
      <w:hyperlink r:id="rId2" w:history="1">
        <w:r w:rsidRPr="00035859">
          <w:rPr>
            <w:rStyle w:val="Hyperlink"/>
          </w:rPr>
          <w:t>http://www.nij.gov/topics/corrections/recidivism/Pages/welcome.aspx</w:t>
        </w:r>
      </w:hyperlink>
      <w:r>
        <w:t xml:space="preserve">; </w:t>
      </w:r>
      <w:r w:rsidRPr="00E02772">
        <w:rPr>
          <w:sz w:val="16"/>
          <w:szCs w:val="16"/>
        </w:rPr>
        <w:t>Within three years of release, about two-thirds (67.8 percent) of released prisoners were rearrested. Within five years of release, about three-quarters (76.6 percent) of released prisoners were rearrested.</w:t>
      </w:r>
    </w:p>
    <w:p w14:paraId="1FAA7EA3" w14:textId="77777777" w:rsidR="00A869C5" w:rsidRDefault="00A869C5" w:rsidP="00A93420">
      <w:pPr>
        <w:pStyle w:val="FootnoteText"/>
      </w:pPr>
    </w:p>
  </w:footnote>
  <w:footnote w:id="6">
    <w:p w14:paraId="6AC8F3E0" w14:textId="77777777" w:rsidR="00A869C5" w:rsidRPr="00C661AD" w:rsidRDefault="00A869C5" w:rsidP="00A93420">
      <w:pPr>
        <w:rPr>
          <w:rFonts w:ascii="Times" w:eastAsia="Times New Roman" w:hAnsi="Times"/>
          <w:sz w:val="20"/>
          <w:szCs w:val="20"/>
        </w:rPr>
      </w:pPr>
      <w:r>
        <w:rPr>
          <w:rStyle w:val="FootnoteReference"/>
        </w:rPr>
        <w:footnoteRef/>
      </w:r>
      <w:r>
        <w:t xml:space="preserve"> </w:t>
      </w:r>
      <w:r w:rsidRPr="00C661AD">
        <w:rPr>
          <w:sz w:val="16"/>
          <w:szCs w:val="16"/>
        </w:rPr>
        <w:t>Lammam, Charles. "The Economic Effects of Living Wage Laws." Fraser Institute, January (2014).</w:t>
      </w:r>
    </w:p>
  </w:footnote>
  <w:footnote w:id="7">
    <w:p w14:paraId="3A40CF36" w14:textId="77777777" w:rsidR="00A869C5" w:rsidRDefault="00A869C5" w:rsidP="00946658">
      <w:pPr>
        <w:pStyle w:val="FootnoteText"/>
      </w:pPr>
      <w:r>
        <w:rPr>
          <w:rStyle w:val="FootnoteReference"/>
        </w:rPr>
        <w:footnoteRef/>
      </w:r>
      <w:r>
        <w:t xml:space="preserve"> </w:t>
      </w:r>
      <w:r w:rsidRPr="00D70CCD">
        <w:rPr>
          <w:sz w:val="16"/>
          <w:szCs w:val="16"/>
        </w:rPr>
        <w:t>The Economic Effects of Living Wage Laws: A Provisional Review¶ Scott Adams and David Neumark¶ NBER Working Paper No. 10562¶ June 2004</w:t>
      </w:r>
    </w:p>
  </w:footnote>
  <w:footnote w:id="8">
    <w:p w14:paraId="635A27C0" w14:textId="77777777" w:rsidR="00A869C5" w:rsidRPr="00E26807" w:rsidRDefault="00A869C5" w:rsidP="00536477">
      <w:pPr>
        <w:pStyle w:val="FootnoteText"/>
        <w:rPr>
          <w:rStyle w:val="Minimize"/>
        </w:rPr>
      </w:pPr>
      <w:r w:rsidRPr="00E26807">
        <w:rPr>
          <w:rStyle w:val="Minimize"/>
        </w:rPr>
        <w:footnoteRef/>
      </w:r>
      <w:r w:rsidRPr="00E26807">
        <w:rPr>
          <w:rStyle w:val="Minimize"/>
        </w:rPr>
        <w:t xml:space="preserve">  [George Leong (Senior Editor at Lombardi Financial, and has been involved in analyzing the stock markets for two decades where he employs both fundamental and technical analysis). “Our economy can’t grow because we can’t raise the minimum wage.” Salon. August 23rd, 2013. </w:t>
      </w:r>
      <w:hyperlink r:id="rId3" w:tgtFrame="_blank" w:history="1">
        <w:r w:rsidRPr="00E26807">
          <w:rPr>
            <w:rStyle w:val="Minimize"/>
          </w:rPr>
          <w:t>http://www.salon.com/2013/08/23/our_economy_cant_grow_because_we_cant_raise_the_minimum_wage_newscred/</w:t>
        </w:r>
      </w:hyperlink>
      <w:r w:rsidRPr="00E26807">
        <w:rPr>
          <w:rStyle w:val="Minimize"/>
        </w:rPr>
        <w:t>]</w:t>
      </w:r>
    </w:p>
  </w:footnote>
  <w:footnote w:id="9">
    <w:p w14:paraId="14B3E87D" w14:textId="77777777" w:rsidR="00A869C5" w:rsidRPr="00970287" w:rsidRDefault="00A869C5" w:rsidP="00535A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sz w:val="12"/>
          <w:szCs w:val="12"/>
        </w:rPr>
      </w:pPr>
      <w:r>
        <w:rPr>
          <w:rStyle w:val="FootnoteReference"/>
        </w:rPr>
        <w:footnoteRef/>
      </w:r>
      <w:r>
        <w:t xml:space="preserve"> </w:t>
      </w:r>
      <w:hyperlink r:id="rId4" w:history="1">
        <w:r w:rsidRPr="0002553C">
          <w:rPr>
            <w:sz w:val="12"/>
            <w:szCs w:val="12"/>
          </w:rPr>
          <w:t>http://www.salon.com/2014/03/19/5_reasons_to_consider_a_no_strings_attached_basic_income_for_all_americans_partner/</w:t>
        </w:r>
      </w:hyperlink>
      <w:r w:rsidRPr="0002553C">
        <w:rPr>
          <w:sz w:val="12"/>
          <w:szCs w:val="12"/>
        </w:rPr>
        <w:t xml:space="preserve"> 5 reasons to consider a no-strings-attached, basic income for all Americans </w:t>
      </w:r>
      <w:hyperlink r:id="rId5" w:history="1">
        <w:r w:rsidRPr="0002553C">
          <w:rPr>
            <w:sz w:val="12"/>
            <w:szCs w:val="12"/>
          </w:rPr>
          <w:t>LYNN STUART PARRAMORE</w:t>
        </w:r>
      </w:hyperlink>
      <w:r w:rsidRPr="0002553C">
        <w:rPr>
          <w:sz w:val="12"/>
          <w:szCs w:val="12"/>
        </w:rPr>
        <w:t>, ALTERNET. Salon Magazine. WEDNESDAY, MAR 19, 2014 05:00 AM PDT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815305E"/>
    <w:multiLevelType w:val="hybridMultilevel"/>
    <w:tmpl w:val="93AE1F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1E64B86"/>
    <w:multiLevelType w:val="hybridMultilevel"/>
    <w:tmpl w:val="DA94F9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6933AAC"/>
    <w:multiLevelType w:val="hybridMultilevel"/>
    <w:tmpl w:val="38A22A36"/>
    <w:lvl w:ilvl="0" w:tplc="04090011">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18576F51"/>
    <w:multiLevelType w:val="hybridMultilevel"/>
    <w:tmpl w:val="9842AD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B2D2455"/>
    <w:multiLevelType w:val="multilevel"/>
    <w:tmpl w:val="FFC4B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2EF939D9"/>
    <w:multiLevelType w:val="hybridMultilevel"/>
    <w:tmpl w:val="E0188B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FE06B5A"/>
    <w:multiLevelType w:val="hybridMultilevel"/>
    <w:tmpl w:val="FD50A0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48015C7"/>
    <w:multiLevelType w:val="hybridMultilevel"/>
    <w:tmpl w:val="0DF839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A27491"/>
    <w:multiLevelType w:val="hybridMultilevel"/>
    <w:tmpl w:val="A6D6CD3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5CD23CF3"/>
    <w:multiLevelType w:val="hybridMultilevel"/>
    <w:tmpl w:val="1C22C4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0D46136"/>
    <w:multiLevelType w:val="hybridMultilevel"/>
    <w:tmpl w:val="9E1416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3F31E9D"/>
    <w:multiLevelType w:val="hybridMultilevel"/>
    <w:tmpl w:val="8E527FA8"/>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5A7755"/>
    <w:multiLevelType w:val="hybridMultilevel"/>
    <w:tmpl w:val="01DCA6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589113A"/>
    <w:multiLevelType w:val="hybridMultilevel"/>
    <w:tmpl w:val="DBD4D7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69D6D19"/>
    <w:multiLevelType w:val="hybridMultilevel"/>
    <w:tmpl w:val="BE74F136"/>
    <w:lvl w:ilvl="0" w:tplc="5DC262D4">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B0C442D"/>
    <w:multiLevelType w:val="hybridMultilevel"/>
    <w:tmpl w:val="6E785C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B5A04C3"/>
    <w:multiLevelType w:val="hybridMultilevel"/>
    <w:tmpl w:val="76C84B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num>
  <w:num w:numId="12">
    <w:abstractNumId w:val="15"/>
  </w:num>
  <w:num w:numId="13">
    <w:abstractNumId w:val="24"/>
  </w:num>
  <w:num w:numId="14">
    <w:abstractNumId w:val="12"/>
  </w:num>
  <w:num w:numId="15">
    <w:abstractNumId w:val="14"/>
  </w:num>
  <w:num w:numId="16">
    <w:abstractNumId w:val="19"/>
  </w:num>
  <w:num w:numId="17">
    <w:abstractNumId w:val="25"/>
  </w:num>
  <w:num w:numId="18">
    <w:abstractNumId w:val="26"/>
  </w:num>
  <w:num w:numId="19">
    <w:abstractNumId w:val="21"/>
  </w:num>
  <w:num w:numId="20">
    <w:abstractNumId w:val="17"/>
  </w:num>
  <w:num w:numId="21">
    <w:abstractNumId w:val="23"/>
  </w:num>
  <w:num w:numId="22">
    <w:abstractNumId w:val="16"/>
  </w:num>
  <w:num w:numId="23">
    <w:abstractNumId w:val="13"/>
  </w:num>
  <w:num w:numId="24">
    <w:abstractNumId w:val="10"/>
  </w:num>
  <w:num w:numId="25">
    <w:abstractNumId w:val="18"/>
  </w:num>
  <w:num w:numId="26">
    <w:abstractNumId w:val="11"/>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9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Connor Davis"/>
    <w:docVar w:name="RibbonPointer" w:val="220173244"/>
    <w:docVar w:name="VerbatimVersion" w:val="5.1"/>
  </w:docVars>
  <w:rsids>
    <w:rsidRoot w:val="00A26B78"/>
    <w:rsid w:val="000139A3"/>
    <w:rsid w:val="000B7307"/>
    <w:rsid w:val="000C1855"/>
    <w:rsid w:val="00100833"/>
    <w:rsid w:val="00104529"/>
    <w:rsid w:val="00105942"/>
    <w:rsid w:val="00107396"/>
    <w:rsid w:val="00144A4C"/>
    <w:rsid w:val="0017521E"/>
    <w:rsid w:val="00176AB0"/>
    <w:rsid w:val="00177B7D"/>
    <w:rsid w:val="0018322D"/>
    <w:rsid w:val="001B5776"/>
    <w:rsid w:val="001C3E8C"/>
    <w:rsid w:val="001E527A"/>
    <w:rsid w:val="001F78CE"/>
    <w:rsid w:val="00251FC7"/>
    <w:rsid w:val="00256810"/>
    <w:rsid w:val="00275425"/>
    <w:rsid w:val="002855A7"/>
    <w:rsid w:val="002B146A"/>
    <w:rsid w:val="002B5E17"/>
    <w:rsid w:val="002E2FA8"/>
    <w:rsid w:val="00315690"/>
    <w:rsid w:val="00316B75"/>
    <w:rsid w:val="00325646"/>
    <w:rsid w:val="00336BE9"/>
    <w:rsid w:val="003420EB"/>
    <w:rsid w:val="003424F3"/>
    <w:rsid w:val="003460F2"/>
    <w:rsid w:val="00363EA2"/>
    <w:rsid w:val="0038158C"/>
    <w:rsid w:val="003902BA"/>
    <w:rsid w:val="003A09E2"/>
    <w:rsid w:val="003F6D9E"/>
    <w:rsid w:val="00407037"/>
    <w:rsid w:val="00426750"/>
    <w:rsid w:val="004605D6"/>
    <w:rsid w:val="004B502B"/>
    <w:rsid w:val="004C5118"/>
    <w:rsid w:val="004C60E8"/>
    <w:rsid w:val="004E3579"/>
    <w:rsid w:val="004E728B"/>
    <w:rsid w:val="004F39E0"/>
    <w:rsid w:val="00535A0F"/>
    <w:rsid w:val="00536477"/>
    <w:rsid w:val="00537BD5"/>
    <w:rsid w:val="0057268A"/>
    <w:rsid w:val="0058114D"/>
    <w:rsid w:val="00586CF6"/>
    <w:rsid w:val="005D2912"/>
    <w:rsid w:val="006065BD"/>
    <w:rsid w:val="00645FA9"/>
    <w:rsid w:val="00647866"/>
    <w:rsid w:val="00647882"/>
    <w:rsid w:val="0065668F"/>
    <w:rsid w:val="00665003"/>
    <w:rsid w:val="006650FE"/>
    <w:rsid w:val="00680A94"/>
    <w:rsid w:val="006A2AD0"/>
    <w:rsid w:val="006B2BAB"/>
    <w:rsid w:val="006C2375"/>
    <w:rsid w:val="006D4ECC"/>
    <w:rsid w:val="00722258"/>
    <w:rsid w:val="007243E5"/>
    <w:rsid w:val="00765EB7"/>
    <w:rsid w:val="00766EA0"/>
    <w:rsid w:val="007A2226"/>
    <w:rsid w:val="007E0C99"/>
    <w:rsid w:val="007F5B66"/>
    <w:rsid w:val="00813319"/>
    <w:rsid w:val="00823A1C"/>
    <w:rsid w:val="00845B9D"/>
    <w:rsid w:val="00860984"/>
    <w:rsid w:val="00884CC3"/>
    <w:rsid w:val="008B3ECB"/>
    <w:rsid w:val="008B4E85"/>
    <w:rsid w:val="008C1B2E"/>
    <w:rsid w:val="00901AD6"/>
    <w:rsid w:val="0091627E"/>
    <w:rsid w:val="00946658"/>
    <w:rsid w:val="0097032B"/>
    <w:rsid w:val="009D2EAD"/>
    <w:rsid w:val="009D54B2"/>
    <w:rsid w:val="009E1922"/>
    <w:rsid w:val="009F7ED2"/>
    <w:rsid w:val="00A26B78"/>
    <w:rsid w:val="00A81325"/>
    <w:rsid w:val="00A8176E"/>
    <w:rsid w:val="00A869C5"/>
    <w:rsid w:val="00A93420"/>
    <w:rsid w:val="00A93661"/>
    <w:rsid w:val="00A95652"/>
    <w:rsid w:val="00A978E6"/>
    <w:rsid w:val="00A97D0E"/>
    <w:rsid w:val="00AC0AB8"/>
    <w:rsid w:val="00B33C6D"/>
    <w:rsid w:val="00B4508F"/>
    <w:rsid w:val="00B55AD5"/>
    <w:rsid w:val="00B76305"/>
    <w:rsid w:val="00B8057C"/>
    <w:rsid w:val="00B82ACE"/>
    <w:rsid w:val="00BB3B0F"/>
    <w:rsid w:val="00BD6238"/>
    <w:rsid w:val="00BF593B"/>
    <w:rsid w:val="00BF773A"/>
    <w:rsid w:val="00BF7E81"/>
    <w:rsid w:val="00C13773"/>
    <w:rsid w:val="00C17CC8"/>
    <w:rsid w:val="00C83417"/>
    <w:rsid w:val="00C9604F"/>
    <w:rsid w:val="00CA19AA"/>
    <w:rsid w:val="00CB2B99"/>
    <w:rsid w:val="00CC13EB"/>
    <w:rsid w:val="00CC5298"/>
    <w:rsid w:val="00CD736E"/>
    <w:rsid w:val="00CD798D"/>
    <w:rsid w:val="00CE161E"/>
    <w:rsid w:val="00CF59A8"/>
    <w:rsid w:val="00D325A9"/>
    <w:rsid w:val="00D36A8A"/>
    <w:rsid w:val="00D60809"/>
    <w:rsid w:val="00D61409"/>
    <w:rsid w:val="00D6691E"/>
    <w:rsid w:val="00D71170"/>
    <w:rsid w:val="00D76E8B"/>
    <w:rsid w:val="00D844E8"/>
    <w:rsid w:val="00D861F3"/>
    <w:rsid w:val="00DA1C92"/>
    <w:rsid w:val="00DA25D4"/>
    <w:rsid w:val="00DA6538"/>
    <w:rsid w:val="00DC257D"/>
    <w:rsid w:val="00E15E75"/>
    <w:rsid w:val="00E20FCF"/>
    <w:rsid w:val="00E3729D"/>
    <w:rsid w:val="00E5262C"/>
    <w:rsid w:val="00EC7DC4"/>
    <w:rsid w:val="00ED30CF"/>
    <w:rsid w:val="00F176EF"/>
    <w:rsid w:val="00F45E10"/>
    <w:rsid w:val="00F6364A"/>
    <w:rsid w:val="00F9113A"/>
    <w:rsid w:val="00FB2E09"/>
    <w:rsid w:val="00FB3EA9"/>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5C2973"/>
  <w15:docId w15:val="{20292379-E9EA-49F2-9A34-D31F5561F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4C5118"/>
    <w:rPr>
      <w:rFonts w:ascii="Times New Roman" w:hAnsi="Times New Roman" w:cs="Times New Roman"/>
      <w:sz w:val="24"/>
    </w:rPr>
  </w:style>
  <w:style w:type="paragraph" w:styleId="Heading1">
    <w:name w:val="heading 1"/>
    <w:aliases w:val="Pocket"/>
    <w:basedOn w:val="Normal"/>
    <w:next w:val="Normal"/>
    <w:link w:val="Heading1Char"/>
    <w:qFormat/>
    <w:rsid w:val="004C511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C511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C511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1,Heading 2 Char2 Char,Heading 2 Char1 Char Char,Ch,no read,No Spacing211,No Spacing4,No Spacing11111,No Spacing5,No Spacing12,No Spacing2111,Tags,No Spacing2,Debate Text,Read stuff,No Spacing1"/>
    <w:basedOn w:val="Normal"/>
    <w:next w:val="Normal"/>
    <w:link w:val="Heading4Char"/>
    <w:uiPriority w:val="3"/>
    <w:unhideWhenUsed/>
    <w:qFormat/>
    <w:rsid w:val="004C511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C511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5118"/>
  </w:style>
  <w:style w:type="character" w:customStyle="1" w:styleId="Heading1Char">
    <w:name w:val="Heading 1 Char"/>
    <w:aliases w:val="Pocket Char"/>
    <w:basedOn w:val="DefaultParagraphFont"/>
    <w:link w:val="Heading1"/>
    <w:rsid w:val="004C5118"/>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4C5118"/>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4C5118"/>
    <w:rPr>
      <w:rFonts w:ascii="Times New Roman" w:eastAsiaTheme="majorEastAsia" w:hAnsi="Times New Roman" w:cstheme="majorBidi"/>
      <w:b/>
      <w:sz w:val="32"/>
      <w:szCs w:val="24"/>
      <w:u w:val="single"/>
    </w:rPr>
  </w:style>
  <w:style w:type="character" w:customStyle="1" w:styleId="Heading4Char">
    <w:name w:val="Heading 4 Char"/>
    <w:aliases w:val="Tag Char,Normal Tag Char,small text Char,Big card Char,body Char,Heading 21 Char,Heading 2 Char2 Char Char,Heading 2 Char1 Char Char Char,Ch Char,no read Char,No Spacing211 Char,No Spacing4 Char,No Spacing11111 Char,No Spacing5 Char"/>
    <w:basedOn w:val="DefaultParagraphFont"/>
    <w:link w:val="Heading4"/>
    <w:uiPriority w:val="3"/>
    <w:rsid w:val="004C5118"/>
    <w:rPr>
      <w:rFonts w:ascii="Times New Roman" w:eastAsiaTheme="majorEastAsia" w:hAnsi="Times New Roman"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
    <w:basedOn w:val="DefaultParagraphFont"/>
    <w:uiPriority w:val="7"/>
    <w:qFormat/>
    <w:rsid w:val="004C5118"/>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4C5118"/>
    <w:rPr>
      <w:b/>
      <w:bCs/>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6"/>
    <w:qFormat/>
    <w:rsid w:val="004C5118"/>
    <w:rPr>
      <w:b w:val="0"/>
      <w:sz w:val="22"/>
      <w:u w:val="single"/>
    </w:rPr>
  </w:style>
  <w:style w:type="character" w:styleId="Hyperlink">
    <w:name w:val="Hyperlink"/>
    <w:basedOn w:val="DefaultParagraphFont"/>
    <w:uiPriority w:val="99"/>
    <w:unhideWhenUsed/>
    <w:rsid w:val="004C5118"/>
    <w:rPr>
      <w:color w:val="auto"/>
      <w:u w:val="none"/>
    </w:rPr>
  </w:style>
  <w:style w:type="character" w:styleId="FollowedHyperlink">
    <w:name w:val="FollowedHyperlink"/>
    <w:basedOn w:val="DefaultParagraphFont"/>
    <w:uiPriority w:val="99"/>
    <w:semiHidden/>
    <w:unhideWhenUsed/>
    <w:rsid w:val="004C5118"/>
    <w:rPr>
      <w:color w:val="auto"/>
      <w:u w:val="none"/>
    </w:rPr>
  </w:style>
  <w:style w:type="paragraph" w:styleId="ListParagraph">
    <w:name w:val="List Paragraph"/>
    <w:basedOn w:val="Normal"/>
    <w:uiPriority w:val="99"/>
    <w:unhideWhenUsed/>
    <w:qFormat/>
    <w:rsid w:val="004C5118"/>
    <w:pPr>
      <w:ind w:left="720"/>
      <w:contextualSpacing/>
    </w:pPr>
  </w:style>
  <w:style w:type="character" w:styleId="FootnoteReference">
    <w:name w:val="footnote reference"/>
    <w:basedOn w:val="DefaultParagraphFont"/>
    <w:uiPriority w:val="99"/>
    <w:unhideWhenUsed/>
    <w:rsid w:val="00A26B78"/>
    <w:rPr>
      <w:vertAlign w:val="superscript"/>
    </w:rPr>
  </w:style>
  <w:style w:type="paragraph" w:customStyle="1" w:styleId="p1">
    <w:name w:val="p1"/>
    <w:basedOn w:val="Normal"/>
    <w:rsid w:val="00A26B78"/>
    <w:pPr>
      <w:spacing w:before="100" w:beforeAutospacing="1" w:after="100" w:afterAutospacing="1"/>
    </w:pPr>
    <w:rPr>
      <w:rFonts w:eastAsia="Times New Roman"/>
    </w:rPr>
  </w:style>
  <w:style w:type="character" w:customStyle="1" w:styleId="s1">
    <w:name w:val="s1"/>
    <w:basedOn w:val="DefaultParagraphFont"/>
    <w:rsid w:val="00A26B78"/>
  </w:style>
  <w:style w:type="character" w:customStyle="1" w:styleId="apple-converted-space">
    <w:name w:val="apple-converted-space"/>
    <w:basedOn w:val="DefaultParagraphFont"/>
    <w:rsid w:val="00A26B78"/>
  </w:style>
  <w:style w:type="character" w:customStyle="1" w:styleId="s2">
    <w:name w:val="s2"/>
    <w:basedOn w:val="DefaultParagraphFont"/>
    <w:rsid w:val="00A26B78"/>
  </w:style>
  <w:style w:type="paragraph" w:customStyle="1" w:styleId="SmallText">
    <w:name w:val="Small Text"/>
    <w:next w:val="NoSpacing"/>
    <w:autoRedefine/>
    <w:qFormat/>
    <w:rsid w:val="00A26B78"/>
    <w:pPr>
      <w:spacing w:after="0" w:line="240" w:lineRule="auto"/>
    </w:pPr>
    <w:rPr>
      <w:rFonts w:ascii="Calibri" w:eastAsia="Times New Roman" w:hAnsi="Calibri" w:cs="Times New Roman"/>
      <w:sz w:val="16"/>
      <w:szCs w:val="20"/>
    </w:rPr>
  </w:style>
  <w:style w:type="paragraph" w:styleId="FootnoteText">
    <w:name w:val="footnote text"/>
    <w:basedOn w:val="Normal"/>
    <w:link w:val="FootnoteTextChar"/>
    <w:uiPriority w:val="99"/>
    <w:unhideWhenUsed/>
    <w:qFormat/>
    <w:rsid w:val="00A26B78"/>
  </w:style>
  <w:style w:type="character" w:customStyle="1" w:styleId="FootnoteTextChar">
    <w:name w:val="Footnote Text Char"/>
    <w:basedOn w:val="DefaultParagraphFont"/>
    <w:link w:val="FootnoteText"/>
    <w:uiPriority w:val="99"/>
    <w:rsid w:val="00A26B78"/>
    <w:rPr>
      <w:rFonts w:ascii="Times New Roman" w:hAnsi="Times New Roman" w:cs="Times New Roman"/>
      <w:sz w:val="24"/>
    </w:rPr>
  </w:style>
  <w:style w:type="paragraph" w:styleId="NoSpacing">
    <w:name w:val="No Spacing"/>
    <w:uiPriority w:val="99"/>
    <w:semiHidden/>
    <w:unhideWhenUsed/>
    <w:qFormat/>
    <w:rsid w:val="00A26B78"/>
    <w:pPr>
      <w:spacing w:after="0" w:line="240" w:lineRule="auto"/>
    </w:pPr>
    <w:rPr>
      <w:rFonts w:ascii="Times New Roman" w:hAnsi="Times New Roman" w:cs="Times New Roman"/>
      <w:sz w:val="24"/>
    </w:rPr>
  </w:style>
  <w:style w:type="paragraph" w:customStyle="1" w:styleId="Citation">
    <w:name w:val="Citation"/>
    <w:basedOn w:val="Normal"/>
    <w:rsid w:val="00536477"/>
    <w:pPr>
      <w:spacing w:after="0" w:line="240" w:lineRule="auto"/>
    </w:pPr>
    <w:rPr>
      <w:rFonts w:ascii="Calibri" w:eastAsiaTheme="minorEastAsia" w:hAnsi="Calibri" w:cstheme="minorBidi"/>
      <w:sz w:val="22"/>
      <w:szCs w:val="24"/>
    </w:rPr>
  </w:style>
  <w:style w:type="paragraph" w:customStyle="1" w:styleId="CardText">
    <w:name w:val="Card Text"/>
    <w:basedOn w:val="Normal"/>
    <w:link w:val="CardTextChar"/>
    <w:autoRedefine/>
    <w:rsid w:val="00536477"/>
    <w:pPr>
      <w:spacing w:after="0" w:line="240" w:lineRule="auto"/>
      <w:ind w:left="1440"/>
    </w:pPr>
    <w:rPr>
      <w:rFonts w:ascii="Cambria" w:eastAsiaTheme="minorEastAsia" w:hAnsi="Cambria" w:cs="Tahoma"/>
      <w:sz w:val="22"/>
    </w:rPr>
  </w:style>
  <w:style w:type="character" w:customStyle="1" w:styleId="BoldUnderline">
    <w:name w:val="Bold.Underline"/>
    <w:uiPriority w:val="1"/>
    <w:qFormat/>
    <w:rsid w:val="00536477"/>
    <w:rPr>
      <w:b/>
      <w:u w:val="single"/>
    </w:rPr>
  </w:style>
  <w:style w:type="character" w:customStyle="1" w:styleId="BoldUnderlineUNDO">
    <w:name w:val="Bold.Underline.UNDO"/>
    <w:uiPriority w:val="1"/>
    <w:qFormat/>
    <w:rsid w:val="00536477"/>
    <w:rPr>
      <w:b w:val="0"/>
    </w:rPr>
  </w:style>
  <w:style w:type="character" w:customStyle="1" w:styleId="Minimize">
    <w:name w:val="Minimize"/>
    <w:uiPriority w:val="1"/>
    <w:qFormat/>
    <w:rsid w:val="00536477"/>
    <w:rPr>
      <w:rFonts w:asciiTheme="minorHAnsi" w:hAnsiTheme="minorHAnsi"/>
      <w:sz w:val="16"/>
    </w:rPr>
  </w:style>
  <w:style w:type="character" w:customStyle="1" w:styleId="CardTextChar">
    <w:name w:val="Card Text Char"/>
    <w:basedOn w:val="DefaultParagraphFont"/>
    <w:link w:val="CardText"/>
    <w:locked/>
    <w:rsid w:val="00536477"/>
    <w:rPr>
      <w:rFonts w:ascii="Cambria" w:eastAsiaTheme="minorEastAsia" w:hAnsi="Cambria" w:cs="Tahoma"/>
    </w:rPr>
  </w:style>
  <w:style w:type="paragraph" w:customStyle="1" w:styleId="card">
    <w:name w:val="card"/>
    <w:basedOn w:val="Normal"/>
    <w:next w:val="Normal"/>
    <w:qFormat/>
    <w:rsid w:val="00536477"/>
    <w:pPr>
      <w:spacing w:after="0" w:line="240" w:lineRule="auto"/>
      <w:ind w:left="288" w:right="288"/>
    </w:pPr>
    <w:rPr>
      <w:rFonts w:eastAsia="Times New Roman"/>
      <w:b/>
      <w:sz w:val="22"/>
      <w:szCs w:val="20"/>
      <w:u w:val="single"/>
    </w:rPr>
  </w:style>
  <w:style w:type="character" w:customStyle="1" w:styleId="5yl5">
    <w:name w:val="_5yl5"/>
    <w:basedOn w:val="DefaultParagraphFont"/>
    <w:rsid w:val="004B502B"/>
  </w:style>
  <w:style w:type="paragraph" w:styleId="NormalWeb">
    <w:name w:val="Normal (Web)"/>
    <w:basedOn w:val="Normal"/>
    <w:uiPriority w:val="99"/>
    <w:unhideWhenUsed/>
    <w:rsid w:val="00426750"/>
    <w:pPr>
      <w:spacing w:before="100" w:beforeAutospacing="1" w:after="100" w:afterAutospacing="1" w:line="240" w:lineRule="auto"/>
    </w:pPr>
    <w:rPr>
      <w:rFonts w:eastAsia="Times New Roman"/>
      <w:szCs w:val="24"/>
    </w:rPr>
  </w:style>
  <w:style w:type="character" w:customStyle="1" w:styleId="wikiexternallink">
    <w:name w:val="wikiexternallink"/>
    <w:basedOn w:val="DefaultParagraphFont"/>
    <w:rsid w:val="00426750"/>
  </w:style>
  <w:style w:type="character" w:customStyle="1" w:styleId="wikigeneratedlinkcontent">
    <w:name w:val="wikigeneratedlinkcontent"/>
    <w:basedOn w:val="DefaultParagraphFont"/>
    <w:rsid w:val="00426750"/>
  </w:style>
  <w:style w:type="character" w:customStyle="1" w:styleId="highlight">
    <w:name w:val="highlight"/>
    <w:basedOn w:val="DefaultParagraphFont"/>
    <w:rsid w:val="00B76305"/>
  </w:style>
  <w:style w:type="character" w:customStyle="1" w:styleId="underline">
    <w:name w:val="underline"/>
    <w:basedOn w:val="DefaultParagraphFont"/>
    <w:rsid w:val="00A8176E"/>
    <w:rPr>
      <w:b/>
      <w:u w:val="single"/>
    </w:rPr>
  </w:style>
  <w:style w:type="character" w:styleId="Strong">
    <w:name w:val="Strong"/>
    <w:basedOn w:val="DefaultParagraphFont"/>
    <w:uiPriority w:val="22"/>
    <w:qFormat/>
    <w:rsid w:val="00275425"/>
    <w:rPr>
      <w:b/>
      <w:bCs/>
    </w:rPr>
  </w:style>
  <w:style w:type="character" w:customStyle="1" w:styleId="a">
    <w:name w:val="a"/>
    <w:basedOn w:val="DefaultParagraphFont"/>
    <w:rsid w:val="00E3729D"/>
  </w:style>
  <w:style w:type="character" w:customStyle="1" w:styleId="l">
    <w:name w:val="l"/>
    <w:basedOn w:val="DefaultParagraphFont"/>
    <w:rsid w:val="00E3729D"/>
  </w:style>
  <w:style w:type="character" w:customStyle="1" w:styleId="l10">
    <w:name w:val="l10"/>
    <w:basedOn w:val="DefaultParagraphFont"/>
    <w:rsid w:val="00E3729D"/>
  </w:style>
  <w:style w:type="character" w:customStyle="1" w:styleId="l9">
    <w:name w:val="l9"/>
    <w:basedOn w:val="DefaultParagraphFont"/>
    <w:rsid w:val="00E3729D"/>
  </w:style>
  <w:style w:type="character" w:customStyle="1" w:styleId="l7">
    <w:name w:val="l7"/>
    <w:basedOn w:val="DefaultParagraphFont"/>
    <w:rsid w:val="00E3729D"/>
  </w:style>
  <w:style w:type="character" w:customStyle="1" w:styleId="l8">
    <w:name w:val="l8"/>
    <w:basedOn w:val="DefaultParagraphFont"/>
    <w:rsid w:val="00E3729D"/>
  </w:style>
  <w:style w:type="character" w:customStyle="1" w:styleId="l6">
    <w:name w:val="l6"/>
    <w:basedOn w:val="DefaultParagraphFont"/>
    <w:rsid w:val="00E3729D"/>
  </w:style>
  <w:style w:type="character" w:customStyle="1" w:styleId="l11">
    <w:name w:val="l11"/>
    <w:basedOn w:val="DefaultParagraphFont"/>
    <w:rsid w:val="00E3729D"/>
  </w:style>
  <w:style w:type="character" w:customStyle="1" w:styleId="l12">
    <w:name w:val="l12"/>
    <w:basedOn w:val="DefaultParagraphFont"/>
    <w:rsid w:val="00E3729D"/>
  </w:style>
  <w:style w:type="paragraph" w:styleId="DocumentMap">
    <w:name w:val="Document Map"/>
    <w:basedOn w:val="Normal"/>
    <w:link w:val="DocumentMapChar"/>
    <w:uiPriority w:val="99"/>
    <w:semiHidden/>
    <w:unhideWhenUsed/>
    <w:rsid w:val="00E20FCF"/>
    <w:pPr>
      <w:spacing w:after="0" w:line="240" w:lineRule="auto"/>
    </w:pPr>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E20FCF"/>
    <w:rPr>
      <w:rFonts w:ascii="Lucida Grande"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0550">
      <w:bodyDiv w:val="1"/>
      <w:marLeft w:val="0"/>
      <w:marRight w:val="0"/>
      <w:marTop w:val="0"/>
      <w:marBottom w:val="0"/>
      <w:divBdr>
        <w:top w:val="none" w:sz="0" w:space="0" w:color="auto"/>
        <w:left w:val="none" w:sz="0" w:space="0" w:color="auto"/>
        <w:bottom w:val="none" w:sz="0" w:space="0" w:color="auto"/>
        <w:right w:val="none" w:sz="0" w:space="0" w:color="auto"/>
      </w:divBdr>
      <w:divsChild>
        <w:div w:id="683288952">
          <w:marLeft w:val="0"/>
          <w:marRight w:val="0"/>
          <w:marTop w:val="0"/>
          <w:marBottom w:val="0"/>
          <w:divBdr>
            <w:top w:val="none" w:sz="0" w:space="0" w:color="auto"/>
            <w:left w:val="none" w:sz="0" w:space="0" w:color="auto"/>
            <w:bottom w:val="none" w:sz="0" w:space="0" w:color="auto"/>
            <w:right w:val="none" w:sz="0" w:space="0" w:color="auto"/>
          </w:divBdr>
          <w:divsChild>
            <w:div w:id="47539068">
              <w:marLeft w:val="0"/>
              <w:marRight w:val="0"/>
              <w:marTop w:val="0"/>
              <w:marBottom w:val="0"/>
              <w:divBdr>
                <w:top w:val="none" w:sz="0" w:space="0" w:color="auto"/>
                <w:left w:val="none" w:sz="0" w:space="0" w:color="auto"/>
                <w:bottom w:val="none" w:sz="0" w:space="0" w:color="auto"/>
                <w:right w:val="none" w:sz="0" w:space="0" w:color="auto"/>
              </w:divBdr>
            </w:div>
            <w:div w:id="620117105">
              <w:marLeft w:val="0"/>
              <w:marRight w:val="0"/>
              <w:marTop w:val="0"/>
              <w:marBottom w:val="0"/>
              <w:divBdr>
                <w:top w:val="none" w:sz="0" w:space="0" w:color="auto"/>
                <w:left w:val="none" w:sz="0" w:space="0" w:color="auto"/>
                <w:bottom w:val="none" w:sz="0" w:space="0" w:color="auto"/>
                <w:right w:val="none" w:sz="0" w:space="0" w:color="auto"/>
              </w:divBdr>
            </w:div>
            <w:div w:id="1709335633">
              <w:marLeft w:val="0"/>
              <w:marRight w:val="0"/>
              <w:marTop w:val="0"/>
              <w:marBottom w:val="0"/>
              <w:divBdr>
                <w:top w:val="none" w:sz="0" w:space="0" w:color="auto"/>
                <w:left w:val="none" w:sz="0" w:space="0" w:color="auto"/>
                <w:bottom w:val="none" w:sz="0" w:space="0" w:color="auto"/>
                <w:right w:val="none" w:sz="0" w:space="0" w:color="auto"/>
              </w:divBdr>
            </w:div>
            <w:div w:id="696010069">
              <w:marLeft w:val="0"/>
              <w:marRight w:val="0"/>
              <w:marTop w:val="0"/>
              <w:marBottom w:val="0"/>
              <w:divBdr>
                <w:top w:val="none" w:sz="0" w:space="0" w:color="auto"/>
                <w:left w:val="none" w:sz="0" w:space="0" w:color="auto"/>
                <w:bottom w:val="none" w:sz="0" w:space="0" w:color="auto"/>
                <w:right w:val="none" w:sz="0" w:space="0" w:color="auto"/>
              </w:divBdr>
            </w:div>
            <w:div w:id="1570768316">
              <w:marLeft w:val="0"/>
              <w:marRight w:val="0"/>
              <w:marTop w:val="0"/>
              <w:marBottom w:val="0"/>
              <w:divBdr>
                <w:top w:val="none" w:sz="0" w:space="0" w:color="auto"/>
                <w:left w:val="none" w:sz="0" w:space="0" w:color="auto"/>
                <w:bottom w:val="none" w:sz="0" w:space="0" w:color="auto"/>
                <w:right w:val="none" w:sz="0" w:space="0" w:color="auto"/>
              </w:divBdr>
            </w:div>
            <w:div w:id="401102403">
              <w:marLeft w:val="0"/>
              <w:marRight w:val="0"/>
              <w:marTop w:val="0"/>
              <w:marBottom w:val="0"/>
              <w:divBdr>
                <w:top w:val="none" w:sz="0" w:space="0" w:color="auto"/>
                <w:left w:val="none" w:sz="0" w:space="0" w:color="auto"/>
                <w:bottom w:val="none" w:sz="0" w:space="0" w:color="auto"/>
                <w:right w:val="none" w:sz="0" w:space="0" w:color="auto"/>
              </w:divBdr>
            </w:div>
            <w:div w:id="1840386539">
              <w:marLeft w:val="0"/>
              <w:marRight w:val="0"/>
              <w:marTop w:val="0"/>
              <w:marBottom w:val="0"/>
              <w:divBdr>
                <w:top w:val="none" w:sz="0" w:space="0" w:color="auto"/>
                <w:left w:val="none" w:sz="0" w:space="0" w:color="auto"/>
                <w:bottom w:val="none" w:sz="0" w:space="0" w:color="auto"/>
                <w:right w:val="none" w:sz="0" w:space="0" w:color="auto"/>
              </w:divBdr>
            </w:div>
            <w:div w:id="2040272540">
              <w:marLeft w:val="0"/>
              <w:marRight w:val="0"/>
              <w:marTop w:val="0"/>
              <w:marBottom w:val="0"/>
              <w:divBdr>
                <w:top w:val="none" w:sz="0" w:space="0" w:color="auto"/>
                <w:left w:val="none" w:sz="0" w:space="0" w:color="auto"/>
                <w:bottom w:val="none" w:sz="0" w:space="0" w:color="auto"/>
                <w:right w:val="none" w:sz="0" w:space="0" w:color="auto"/>
              </w:divBdr>
            </w:div>
            <w:div w:id="1681347692">
              <w:marLeft w:val="0"/>
              <w:marRight w:val="0"/>
              <w:marTop w:val="0"/>
              <w:marBottom w:val="0"/>
              <w:divBdr>
                <w:top w:val="none" w:sz="0" w:space="0" w:color="auto"/>
                <w:left w:val="none" w:sz="0" w:space="0" w:color="auto"/>
                <w:bottom w:val="none" w:sz="0" w:space="0" w:color="auto"/>
                <w:right w:val="none" w:sz="0" w:space="0" w:color="auto"/>
              </w:divBdr>
            </w:div>
            <w:div w:id="1423333221">
              <w:marLeft w:val="0"/>
              <w:marRight w:val="0"/>
              <w:marTop w:val="0"/>
              <w:marBottom w:val="0"/>
              <w:divBdr>
                <w:top w:val="none" w:sz="0" w:space="0" w:color="auto"/>
                <w:left w:val="none" w:sz="0" w:space="0" w:color="auto"/>
                <w:bottom w:val="none" w:sz="0" w:space="0" w:color="auto"/>
                <w:right w:val="none" w:sz="0" w:space="0" w:color="auto"/>
              </w:divBdr>
            </w:div>
            <w:div w:id="1573737749">
              <w:marLeft w:val="0"/>
              <w:marRight w:val="0"/>
              <w:marTop w:val="0"/>
              <w:marBottom w:val="0"/>
              <w:divBdr>
                <w:top w:val="none" w:sz="0" w:space="0" w:color="auto"/>
                <w:left w:val="none" w:sz="0" w:space="0" w:color="auto"/>
                <w:bottom w:val="none" w:sz="0" w:space="0" w:color="auto"/>
                <w:right w:val="none" w:sz="0" w:space="0" w:color="auto"/>
              </w:divBdr>
            </w:div>
            <w:div w:id="825173777">
              <w:marLeft w:val="0"/>
              <w:marRight w:val="0"/>
              <w:marTop w:val="0"/>
              <w:marBottom w:val="0"/>
              <w:divBdr>
                <w:top w:val="none" w:sz="0" w:space="0" w:color="auto"/>
                <w:left w:val="none" w:sz="0" w:space="0" w:color="auto"/>
                <w:bottom w:val="none" w:sz="0" w:space="0" w:color="auto"/>
                <w:right w:val="none" w:sz="0" w:space="0" w:color="auto"/>
              </w:divBdr>
            </w:div>
            <w:div w:id="1412041361">
              <w:marLeft w:val="0"/>
              <w:marRight w:val="0"/>
              <w:marTop w:val="0"/>
              <w:marBottom w:val="0"/>
              <w:divBdr>
                <w:top w:val="none" w:sz="0" w:space="0" w:color="auto"/>
                <w:left w:val="none" w:sz="0" w:space="0" w:color="auto"/>
                <w:bottom w:val="none" w:sz="0" w:space="0" w:color="auto"/>
                <w:right w:val="none" w:sz="0" w:space="0" w:color="auto"/>
              </w:divBdr>
            </w:div>
            <w:div w:id="2052269115">
              <w:marLeft w:val="0"/>
              <w:marRight w:val="0"/>
              <w:marTop w:val="0"/>
              <w:marBottom w:val="0"/>
              <w:divBdr>
                <w:top w:val="none" w:sz="0" w:space="0" w:color="auto"/>
                <w:left w:val="none" w:sz="0" w:space="0" w:color="auto"/>
                <w:bottom w:val="none" w:sz="0" w:space="0" w:color="auto"/>
                <w:right w:val="none" w:sz="0" w:space="0" w:color="auto"/>
              </w:divBdr>
            </w:div>
            <w:div w:id="1857498829">
              <w:marLeft w:val="0"/>
              <w:marRight w:val="0"/>
              <w:marTop w:val="0"/>
              <w:marBottom w:val="0"/>
              <w:divBdr>
                <w:top w:val="none" w:sz="0" w:space="0" w:color="auto"/>
                <w:left w:val="none" w:sz="0" w:space="0" w:color="auto"/>
                <w:bottom w:val="none" w:sz="0" w:space="0" w:color="auto"/>
                <w:right w:val="none" w:sz="0" w:space="0" w:color="auto"/>
              </w:divBdr>
            </w:div>
            <w:div w:id="2035421936">
              <w:marLeft w:val="0"/>
              <w:marRight w:val="0"/>
              <w:marTop w:val="0"/>
              <w:marBottom w:val="0"/>
              <w:divBdr>
                <w:top w:val="none" w:sz="0" w:space="0" w:color="auto"/>
                <w:left w:val="none" w:sz="0" w:space="0" w:color="auto"/>
                <w:bottom w:val="none" w:sz="0" w:space="0" w:color="auto"/>
                <w:right w:val="none" w:sz="0" w:space="0" w:color="auto"/>
              </w:divBdr>
            </w:div>
            <w:div w:id="134371924">
              <w:marLeft w:val="0"/>
              <w:marRight w:val="0"/>
              <w:marTop w:val="0"/>
              <w:marBottom w:val="0"/>
              <w:divBdr>
                <w:top w:val="none" w:sz="0" w:space="0" w:color="auto"/>
                <w:left w:val="none" w:sz="0" w:space="0" w:color="auto"/>
                <w:bottom w:val="none" w:sz="0" w:space="0" w:color="auto"/>
                <w:right w:val="none" w:sz="0" w:space="0" w:color="auto"/>
              </w:divBdr>
            </w:div>
            <w:div w:id="2035812040">
              <w:marLeft w:val="0"/>
              <w:marRight w:val="0"/>
              <w:marTop w:val="0"/>
              <w:marBottom w:val="0"/>
              <w:divBdr>
                <w:top w:val="none" w:sz="0" w:space="0" w:color="auto"/>
                <w:left w:val="none" w:sz="0" w:space="0" w:color="auto"/>
                <w:bottom w:val="none" w:sz="0" w:space="0" w:color="auto"/>
                <w:right w:val="none" w:sz="0" w:space="0" w:color="auto"/>
              </w:divBdr>
            </w:div>
            <w:div w:id="623191450">
              <w:marLeft w:val="0"/>
              <w:marRight w:val="0"/>
              <w:marTop w:val="0"/>
              <w:marBottom w:val="0"/>
              <w:divBdr>
                <w:top w:val="none" w:sz="0" w:space="0" w:color="auto"/>
                <w:left w:val="none" w:sz="0" w:space="0" w:color="auto"/>
                <w:bottom w:val="none" w:sz="0" w:space="0" w:color="auto"/>
                <w:right w:val="none" w:sz="0" w:space="0" w:color="auto"/>
              </w:divBdr>
            </w:div>
            <w:div w:id="186605860">
              <w:marLeft w:val="0"/>
              <w:marRight w:val="0"/>
              <w:marTop w:val="0"/>
              <w:marBottom w:val="0"/>
              <w:divBdr>
                <w:top w:val="none" w:sz="0" w:space="0" w:color="auto"/>
                <w:left w:val="none" w:sz="0" w:space="0" w:color="auto"/>
                <w:bottom w:val="none" w:sz="0" w:space="0" w:color="auto"/>
                <w:right w:val="none" w:sz="0" w:space="0" w:color="auto"/>
              </w:divBdr>
            </w:div>
            <w:div w:id="1385831324">
              <w:marLeft w:val="0"/>
              <w:marRight w:val="0"/>
              <w:marTop w:val="0"/>
              <w:marBottom w:val="0"/>
              <w:divBdr>
                <w:top w:val="none" w:sz="0" w:space="0" w:color="auto"/>
                <w:left w:val="none" w:sz="0" w:space="0" w:color="auto"/>
                <w:bottom w:val="none" w:sz="0" w:space="0" w:color="auto"/>
                <w:right w:val="none" w:sz="0" w:space="0" w:color="auto"/>
              </w:divBdr>
            </w:div>
            <w:div w:id="1098718718">
              <w:marLeft w:val="0"/>
              <w:marRight w:val="0"/>
              <w:marTop w:val="0"/>
              <w:marBottom w:val="0"/>
              <w:divBdr>
                <w:top w:val="none" w:sz="0" w:space="0" w:color="auto"/>
                <w:left w:val="none" w:sz="0" w:space="0" w:color="auto"/>
                <w:bottom w:val="none" w:sz="0" w:space="0" w:color="auto"/>
                <w:right w:val="none" w:sz="0" w:space="0" w:color="auto"/>
              </w:divBdr>
            </w:div>
            <w:div w:id="1008017390">
              <w:marLeft w:val="0"/>
              <w:marRight w:val="0"/>
              <w:marTop w:val="0"/>
              <w:marBottom w:val="0"/>
              <w:divBdr>
                <w:top w:val="none" w:sz="0" w:space="0" w:color="auto"/>
                <w:left w:val="none" w:sz="0" w:space="0" w:color="auto"/>
                <w:bottom w:val="none" w:sz="0" w:space="0" w:color="auto"/>
                <w:right w:val="none" w:sz="0" w:space="0" w:color="auto"/>
              </w:divBdr>
            </w:div>
            <w:div w:id="91364147">
              <w:marLeft w:val="0"/>
              <w:marRight w:val="0"/>
              <w:marTop w:val="0"/>
              <w:marBottom w:val="0"/>
              <w:divBdr>
                <w:top w:val="none" w:sz="0" w:space="0" w:color="auto"/>
                <w:left w:val="none" w:sz="0" w:space="0" w:color="auto"/>
                <w:bottom w:val="none" w:sz="0" w:space="0" w:color="auto"/>
                <w:right w:val="none" w:sz="0" w:space="0" w:color="auto"/>
              </w:divBdr>
            </w:div>
            <w:div w:id="316231139">
              <w:marLeft w:val="0"/>
              <w:marRight w:val="0"/>
              <w:marTop w:val="0"/>
              <w:marBottom w:val="0"/>
              <w:divBdr>
                <w:top w:val="none" w:sz="0" w:space="0" w:color="auto"/>
                <w:left w:val="none" w:sz="0" w:space="0" w:color="auto"/>
                <w:bottom w:val="none" w:sz="0" w:space="0" w:color="auto"/>
                <w:right w:val="none" w:sz="0" w:space="0" w:color="auto"/>
              </w:divBdr>
            </w:div>
            <w:div w:id="398552230">
              <w:marLeft w:val="0"/>
              <w:marRight w:val="0"/>
              <w:marTop w:val="0"/>
              <w:marBottom w:val="0"/>
              <w:divBdr>
                <w:top w:val="none" w:sz="0" w:space="0" w:color="auto"/>
                <w:left w:val="none" w:sz="0" w:space="0" w:color="auto"/>
                <w:bottom w:val="none" w:sz="0" w:space="0" w:color="auto"/>
                <w:right w:val="none" w:sz="0" w:space="0" w:color="auto"/>
              </w:divBdr>
            </w:div>
            <w:div w:id="903104219">
              <w:marLeft w:val="0"/>
              <w:marRight w:val="0"/>
              <w:marTop w:val="0"/>
              <w:marBottom w:val="0"/>
              <w:divBdr>
                <w:top w:val="none" w:sz="0" w:space="0" w:color="auto"/>
                <w:left w:val="none" w:sz="0" w:space="0" w:color="auto"/>
                <w:bottom w:val="none" w:sz="0" w:space="0" w:color="auto"/>
                <w:right w:val="none" w:sz="0" w:space="0" w:color="auto"/>
              </w:divBdr>
            </w:div>
            <w:div w:id="1376736065">
              <w:marLeft w:val="0"/>
              <w:marRight w:val="0"/>
              <w:marTop w:val="0"/>
              <w:marBottom w:val="0"/>
              <w:divBdr>
                <w:top w:val="none" w:sz="0" w:space="0" w:color="auto"/>
                <w:left w:val="none" w:sz="0" w:space="0" w:color="auto"/>
                <w:bottom w:val="none" w:sz="0" w:space="0" w:color="auto"/>
                <w:right w:val="none" w:sz="0" w:space="0" w:color="auto"/>
              </w:divBdr>
            </w:div>
            <w:div w:id="2037583158">
              <w:marLeft w:val="0"/>
              <w:marRight w:val="0"/>
              <w:marTop w:val="0"/>
              <w:marBottom w:val="0"/>
              <w:divBdr>
                <w:top w:val="none" w:sz="0" w:space="0" w:color="auto"/>
                <w:left w:val="none" w:sz="0" w:space="0" w:color="auto"/>
                <w:bottom w:val="none" w:sz="0" w:space="0" w:color="auto"/>
                <w:right w:val="none" w:sz="0" w:space="0" w:color="auto"/>
              </w:divBdr>
            </w:div>
            <w:div w:id="1551964350">
              <w:marLeft w:val="0"/>
              <w:marRight w:val="0"/>
              <w:marTop w:val="0"/>
              <w:marBottom w:val="0"/>
              <w:divBdr>
                <w:top w:val="none" w:sz="0" w:space="0" w:color="auto"/>
                <w:left w:val="none" w:sz="0" w:space="0" w:color="auto"/>
                <w:bottom w:val="none" w:sz="0" w:space="0" w:color="auto"/>
                <w:right w:val="none" w:sz="0" w:space="0" w:color="auto"/>
              </w:divBdr>
            </w:div>
            <w:div w:id="1076783348">
              <w:marLeft w:val="0"/>
              <w:marRight w:val="0"/>
              <w:marTop w:val="0"/>
              <w:marBottom w:val="0"/>
              <w:divBdr>
                <w:top w:val="none" w:sz="0" w:space="0" w:color="auto"/>
                <w:left w:val="none" w:sz="0" w:space="0" w:color="auto"/>
                <w:bottom w:val="none" w:sz="0" w:space="0" w:color="auto"/>
                <w:right w:val="none" w:sz="0" w:space="0" w:color="auto"/>
              </w:divBdr>
            </w:div>
            <w:div w:id="221644609">
              <w:marLeft w:val="0"/>
              <w:marRight w:val="0"/>
              <w:marTop w:val="0"/>
              <w:marBottom w:val="0"/>
              <w:divBdr>
                <w:top w:val="none" w:sz="0" w:space="0" w:color="auto"/>
                <w:left w:val="none" w:sz="0" w:space="0" w:color="auto"/>
                <w:bottom w:val="none" w:sz="0" w:space="0" w:color="auto"/>
                <w:right w:val="none" w:sz="0" w:space="0" w:color="auto"/>
              </w:divBdr>
            </w:div>
            <w:div w:id="1314485786">
              <w:marLeft w:val="0"/>
              <w:marRight w:val="0"/>
              <w:marTop w:val="0"/>
              <w:marBottom w:val="0"/>
              <w:divBdr>
                <w:top w:val="none" w:sz="0" w:space="0" w:color="auto"/>
                <w:left w:val="none" w:sz="0" w:space="0" w:color="auto"/>
                <w:bottom w:val="none" w:sz="0" w:space="0" w:color="auto"/>
                <w:right w:val="none" w:sz="0" w:space="0" w:color="auto"/>
              </w:divBdr>
            </w:div>
            <w:div w:id="1596549984">
              <w:marLeft w:val="0"/>
              <w:marRight w:val="0"/>
              <w:marTop w:val="0"/>
              <w:marBottom w:val="0"/>
              <w:divBdr>
                <w:top w:val="none" w:sz="0" w:space="0" w:color="auto"/>
                <w:left w:val="none" w:sz="0" w:space="0" w:color="auto"/>
                <w:bottom w:val="none" w:sz="0" w:space="0" w:color="auto"/>
                <w:right w:val="none" w:sz="0" w:space="0" w:color="auto"/>
              </w:divBdr>
            </w:div>
            <w:div w:id="1478566618">
              <w:marLeft w:val="0"/>
              <w:marRight w:val="0"/>
              <w:marTop w:val="0"/>
              <w:marBottom w:val="0"/>
              <w:divBdr>
                <w:top w:val="none" w:sz="0" w:space="0" w:color="auto"/>
                <w:left w:val="none" w:sz="0" w:space="0" w:color="auto"/>
                <w:bottom w:val="none" w:sz="0" w:space="0" w:color="auto"/>
                <w:right w:val="none" w:sz="0" w:space="0" w:color="auto"/>
              </w:divBdr>
            </w:div>
            <w:div w:id="167404311">
              <w:marLeft w:val="0"/>
              <w:marRight w:val="0"/>
              <w:marTop w:val="0"/>
              <w:marBottom w:val="0"/>
              <w:divBdr>
                <w:top w:val="none" w:sz="0" w:space="0" w:color="auto"/>
                <w:left w:val="none" w:sz="0" w:space="0" w:color="auto"/>
                <w:bottom w:val="none" w:sz="0" w:space="0" w:color="auto"/>
                <w:right w:val="none" w:sz="0" w:space="0" w:color="auto"/>
              </w:divBdr>
            </w:div>
            <w:div w:id="130176810">
              <w:marLeft w:val="0"/>
              <w:marRight w:val="0"/>
              <w:marTop w:val="0"/>
              <w:marBottom w:val="0"/>
              <w:divBdr>
                <w:top w:val="none" w:sz="0" w:space="0" w:color="auto"/>
                <w:left w:val="none" w:sz="0" w:space="0" w:color="auto"/>
                <w:bottom w:val="none" w:sz="0" w:space="0" w:color="auto"/>
                <w:right w:val="none" w:sz="0" w:space="0" w:color="auto"/>
              </w:divBdr>
            </w:div>
            <w:div w:id="154223226">
              <w:marLeft w:val="0"/>
              <w:marRight w:val="0"/>
              <w:marTop w:val="0"/>
              <w:marBottom w:val="0"/>
              <w:divBdr>
                <w:top w:val="none" w:sz="0" w:space="0" w:color="auto"/>
                <w:left w:val="none" w:sz="0" w:space="0" w:color="auto"/>
                <w:bottom w:val="none" w:sz="0" w:space="0" w:color="auto"/>
                <w:right w:val="none" w:sz="0" w:space="0" w:color="auto"/>
              </w:divBdr>
            </w:div>
            <w:div w:id="1374232479">
              <w:marLeft w:val="0"/>
              <w:marRight w:val="0"/>
              <w:marTop w:val="0"/>
              <w:marBottom w:val="0"/>
              <w:divBdr>
                <w:top w:val="none" w:sz="0" w:space="0" w:color="auto"/>
                <w:left w:val="none" w:sz="0" w:space="0" w:color="auto"/>
                <w:bottom w:val="none" w:sz="0" w:space="0" w:color="auto"/>
                <w:right w:val="none" w:sz="0" w:space="0" w:color="auto"/>
              </w:divBdr>
            </w:div>
            <w:div w:id="859398550">
              <w:marLeft w:val="0"/>
              <w:marRight w:val="0"/>
              <w:marTop w:val="0"/>
              <w:marBottom w:val="0"/>
              <w:divBdr>
                <w:top w:val="none" w:sz="0" w:space="0" w:color="auto"/>
                <w:left w:val="none" w:sz="0" w:space="0" w:color="auto"/>
                <w:bottom w:val="none" w:sz="0" w:space="0" w:color="auto"/>
                <w:right w:val="none" w:sz="0" w:space="0" w:color="auto"/>
              </w:divBdr>
            </w:div>
            <w:div w:id="1562905060">
              <w:marLeft w:val="0"/>
              <w:marRight w:val="0"/>
              <w:marTop w:val="0"/>
              <w:marBottom w:val="0"/>
              <w:divBdr>
                <w:top w:val="none" w:sz="0" w:space="0" w:color="auto"/>
                <w:left w:val="none" w:sz="0" w:space="0" w:color="auto"/>
                <w:bottom w:val="none" w:sz="0" w:space="0" w:color="auto"/>
                <w:right w:val="none" w:sz="0" w:space="0" w:color="auto"/>
              </w:divBdr>
            </w:div>
            <w:div w:id="1808740833">
              <w:marLeft w:val="0"/>
              <w:marRight w:val="0"/>
              <w:marTop w:val="0"/>
              <w:marBottom w:val="0"/>
              <w:divBdr>
                <w:top w:val="none" w:sz="0" w:space="0" w:color="auto"/>
                <w:left w:val="none" w:sz="0" w:space="0" w:color="auto"/>
                <w:bottom w:val="none" w:sz="0" w:space="0" w:color="auto"/>
                <w:right w:val="none" w:sz="0" w:space="0" w:color="auto"/>
              </w:divBdr>
            </w:div>
            <w:div w:id="228808329">
              <w:marLeft w:val="0"/>
              <w:marRight w:val="0"/>
              <w:marTop w:val="0"/>
              <w:marBottom w:val="0"/>
              <w:divBdr>
                <w:top w:val="none" w:sz="0" w:space="0" w:color="auto"/>
                <w:left w:val="none" w:sz="0" w:space="0" w:color="auto"/>
                <w:bottom w:val="none" w:sz="0" w:space="0" w:color="auto"/>
                <w:right w:val="none" w:sz="0" w:space="0" w:color="auto"/>
              </w:divBdr>
            </w:div>
            <w:div w:id="2014409940">
              <w:marLeft w:val="0"/>
              <w:marRight w:val="0"/>
              <w:marTop w:val="0"/>
              <w:marBottom w:val="0"/>
              <w:divBdr>
                <w:top w:val="none" w:sz="0" w:space="0" w:color="auto"/>
                <w:left w:val="none" w:sz="0" w:space="0" w:color="auto"/>
                <w:bottom w:val="none" w:sz="0" w:space="0" w:color="auto"/>
                <w:right w:val="none" w:sz="0" w:space="0" w:color="auto"/>
              </w:divBdr>
            </w:div>
            <w:div w:id="585071777">
              <w:marLeft w:val="0"/>
              <w:marRight w:val="0"/>
              <w:marTop w:val="0"/>
              <w:marBottom w:val="0"/>
              <w:divBdr>
                <w:top w:val="none" w:sz="0" w:space="0" w:color="auto"/>
                <w:left w:val="none" w:sz="0" w:space="0" w:color="auto"/>
                <w:bottom w:val="none" w:sz="0" w:space="0" w:color="auto"/>
                <w:right w:val="none" w:sz="0" w:space="0" w:color="auto"/>
              </w:divBdr>
            </w:div>
            <w:div w:id="1604877790">
              <w:marLeft w:val="0"/>
              <w:marRight w:val="0"/>
              <w:marTop w:val="0"/>
              <w:marBottom w:val="0"/>
              <w:divBdr>
                <w:top w:val="none" w:sz="0" w:space="0" w:color="auto"/>
                <w:left w:val="none" w:sz="0" w:space="0" w:color="auto"/>
                <w:bottom w:val="none" w:sz="0" w:space="0" w:color="auto"/>
                <w:right w:val="none" w:sz="0" w:space="0" w:color="auto"/>
              </w:divBdr>
            </w:div>
            <w:div w:id="1643387648">
              <w:marLeft w:val="0"/>
              <w:marRight w:val="0"/>
              <w:marTop w:val="0"/>
              <w:marBottom w:val="0"/>
              <w:divBdr>
                <w:top w:val="none" w:sz="0" w:space="0" w:color="auto"/>
                <w:left w:val="none" w:sz="0" w:space="0" w:color="auto"/>
                <w:bottom w:val="none" w:sz="0" w:space="0" w:color="auto"/>
                <w:right w:val="none" w:sz="0" w:space="0" w:color="auto"/>
              </w:divBdr>
            </w:div>
            <w:div w:id="1724676876">
              <w:marLeft w:val="0"/>
              <w:marRight w:val="0"/>
              <w:marTop w:val="0"/>
              <w:marBottom w:val="0"/>
              <w:divBdr>
                <w:top w:val="none" w:sz="0" w:space="0" w:color="auto"/>
                <w:left w:val="none" w:sz="0" w:space="0" w:color="auto"/>
                <w:bottom w:val="none" w:sz="0" w:space="0" w:color="auto"/>
                <w:right w:val="none" w:sz="0" w:space="0" w:color="auto"/>
              </w:divBdr>
            </w:div>
            <w:div w:id="451706422">
              <w:marLeft w:val="0"/>
              <w:marRight w:val="0"/>
              <w:marTop w:val="0"/>
              <w:marBottom w:val="0"/>
              <w:divBdr>
                <w:top w:val="none" w:sz="0" w:space="0" w:color="auto"/>
                <w:left w:val="none" w:sz="0" w:space="0" w:color="auto"/>
                <w:bottom w:val="none" w:sz="0" w:space="0" w:color="auto"/>
                <w:right w:val="none" w:sz="0" w:space="0" w:color="auto"/>
              </w:divBdr>
            </w:div>
            <w:div w:id="256180425">
              <w:marLeft w:val="0"/>
              <w:marRight w:val="0"/>
              <w:marTop w:val="0"/>
              <w:marBottom w:val="0"/>
              <w:divBdr>
                <w:top w:val="none" w:sz="0" w:space="0" w:color="auto"/>
                <w:left w:val="none" w:sz="0" w:space="0" w:color="auto"/>
                <w:bottom w:val="none" w:sz="0" w:space="0" w:color="auto"/>
                <w:right w:val="none" w:sz="0" w:space="0" w:color="auto"/>
              </w:divBdr>
            </w:div>
            <w:div w:id="900092639">
              <w:marLeft w:val="0"/>
              <w:marRight w:val="0"/>
              <w:marTop w:val="0"/>
              <w:marBottom w:val="0"/>
              <w:divBdr>
                <w:top w:val="none" w:sz="0" w:space="0" w:color="auto"/>
                <w:left w:val="none" w:sz="0" w:space="0" w:color="auto"/>
                <w:bottom w:val="none" w:sz="0" w:space="0" w:color="auto"/>
                <w:right w:val="none" w:sz="0" w:space="0" w:color="auto"/>
              </w:divBdr>
            </w:div>
            <w:div w:id="1376419541">
              <w:marLeft w:val="0"/>
              <w:marRight w:val="0"/>
              <w:marTop w:val="0"/>
              <w:marBottom w:val="0"/>
              <w:divBdr>
                <w:top w:val="none" w:sz="0" w:space="0" w:color="auto"/>
                <w:left w:val="none" w:sz="0" w:space="0" w:color="auto"/>
                <w:bottom w:val="none" w:sz="0" w:space="0" w:color="auto"/>
                <w:right w:val="none" w:sz="0" w:space="0" w:color="auto"/>
              </w:divBdr>
            </w:div>
            <w:div w:id="1496412693">
              <w:marLeft w:val="0"/>
              <w:marRight w:val="0"/>
              <w:marTop w:val="0"/>
              <w:marBottom w:val="0"/>
              <w:divBdr>
                <w:top w:val="none" w:sz="0" w:space="0" w:color="auto"/>
                <w:left w:val="none" w:sz="0" w:space="0" w:color="auto"/>
                <w:bottom w:val="none" w:sz="0" w:space="0" w:color="auto"/>
                <w:right w:val="none" w:sz="0" w:space="0" w:color="auto"/>
              </w:divBdr>
            </w:div>
            <w:div w:id="1286499016">
              <w:marLeft w:val="0"/>
              <w:marRight w:val="0"/>
              <w:marTop w:val="0"/>
              <w:marBottom w:val="0"/>
              <w:divBdr>
                <w:top w:val="none" w:sz="0" w:space="0" w:color="auto"/>
                <w:left w:val="none" w:sz="0" w:space="0" w:color="auto"/>
                <w:bottom w:val="none" w:sz="0" w:space="0" w:color="auto"/>
                <w:right w:val="none" w:sz="0" w:space="0" w:color="auto"/>
              </w:divBdr>
            </w:div>
            <w:div w:id="500698983">
              <w:marLeft w:val="0"/>
              <w:marRight w:val="0"/>
              <w:marTop w:val="0"/>
              <w:marBottom w:val="0"/>
              <w:divBdr>
                <w:top w:val="none" w:sz="0" w:space="0" w:color="auto"/>
                <w:left w:val="none" w:sz="0" w:space="0" w:color="auto"/>
                <w:bottom w:val="none" w:sz="0" w:space="0" w:color="auto"/>
                <w:right w:val="none" w:sz="0" w:space="0" w:color="auto"/>
              </w:divBdr>
            </w:div>
            <w:div w:id="1725644688">
              <w:marLeft w:val="0"/>
              <w:marRight w:val="0"/>
              <w:marTop w:val="0"/>
              <w:marBottom w:val="0"/>
              <w:divBdr>
                <w:top w:val="none" w:sz="0" w:space="0" w:color="auto"/>
                <w:left w:val="none" w:sz="0" w:space="0" w:color="auto"/>
                <w:bottom w:val="none" w:sz="0" w:space="0" w:color="auto"/>
                <w:right w:val="none" w:sz="0" w:space="0" w:color="auto"/>
              </w:divBdr>
            </w:div>
            <w:div w:id="579948771">
              <w:marLeft w:val="0"/>
              <w:marRight w:val="0"/>
              <w:marTop w:val="0"/>
              <w:marBottom w:val="0"/>
              <w:divBdr>
                <w:top w:val="none" w:sz="0" w:space="0" w:color="auto"/>
                <w:left w:val="none" w:sz="0" w:space="0" w:color="auto"/>
                <w:bottom w:val="none" w:sz="0" w:space="0" w:color="auto"/>
                <w:right w:val="none" w:sz="0" w:space="0" w:color="auto"/>
              </w:divBdr>
            </w:div>
            <w:div w:id="1162307876">
              <w:marLeft w:val="0"/>
              <w:marRight w:val="0"/>
              <w:marTop w:val="0"/>
              <w:marBottom w:val="0"/>
              <w:divBdr>
                <w:top w:val="none" w:sz="0" w:space="0" w:color="auto"/>
                <w:left w:val="none" w:sz="0" w:space="0" w:color="auto"/>
                <w:bottom w:val="none" w:sz="0" w:space="0" w:color="auto"/>
                <w:right w:val="none" w:sz="0" w:space="0" w:color="auto"/>
              </w:divBdr>
            </w:div>
            <w:div w:id="996032390">
              <w:marLeft w:val="0"/>
              <w:marRight w:val="0"/>
              <w:marTop w:val="0"/>
              <w:marBottom w:val="0"/>
              <w:divBdr>
                <w:top w:val="none" w:sz="0" w:space="0" w:color="auto"/>
                <w:left w:val="none" w:sz="0" w:space="0" w:color="auto"/>
                <w:bottom w:val="none" w:sz="0" w:space="0" w:color="auto"/>
                <w:right w:val="none" w:sz="0" w:space="0" w:color="auto"/>
              </w:divBdr>
            </w:div>
            <w:div w:id="627779764">
              <w:marLeft w:val="0"/>
              <w:marRight w:val="0"/>
              <w:marTop w:val="0"/>
              <w:marBottom w:val="0"/>
              <w:divBdr>
                <w:top w:val="none" w:sz="0" w:space="0" w:color="auto"/>
                <w:left w:val="none" w:sz="0" w:space="0" w:color="auto"/>
                <w:bottom w:val="none" w:sz="0" w:space="0" w:color="auto"/>
                <w:right w:val="none" w:sz="0" w:space="0" w:color="auto"/>
              </w:divBdr>
            </w:div>
            <w:div w:id="275260880">
              <w:marLeft w:val="0"/>
              <w:marRight w:val="0"/>
              <w:marTop w:val="0"/>
              <w:marBottom w:val="0"/>
              <w:divBdr>
                <w:top w:val="none" w:sz="0" w:space="0" w:color="auto"/>
                <w:left w:val="none" w:sz="0" w:space="0" w:color="auto"/>
                <w:bottom w:val="none" w:sz="0" w:space="0" w:color="auto"/>
                <w:right w:val="none" w:sz="0" w:space="0" w:color="auto"/>
              </w:divBdr>
            </w:div>
            <w:div w:id="685643967">
              <w:marLeft w:val="0"/>
              <w:marRight w:val="0"/>
              <w:marTop w:val="0"/>
              <w:marBottom w:val="0"/>
              <w:divBdr>
                <w:top w:val="none" w:sz="0" w:space="0" w:color="auto"/>
                <w:left w:val="none" w:sz="0" w:space="0" w:color="auto"/>
                <w:bottom w:val="none" w:sz="0" w:space="0" w:color="auto"/>
                <w:right w:val="none" w:sz="0" w:space="0" w:color="auto"/>
              </w:divBdr>
            </w:div>
            <w:div w:id="1703361214">
              <w:marLeft w:val="0"/>
              <w:marRight w:val="0"/>
              <w:marTop w:val="0"/>
              <w:marBottom w:val="0"/>
              <w:divBdr>
                <w:top w:val="none" w:sz="0" w:space="0" w:color="auto"/>
                <w:left w:val="none" w:sz="0" w:space="0" w:color="auto"/>
                <w:bottom w:val="none" w:sz="0" w:space="0" w:color="auto"/>
                <w:right w:val="none" w:sz="0" w:space="0" w:color="auto"/>
              </w:divBdr>
            </w:div>
            <w:div w:id="689378219">
              <w:marLeft w:val="0"/>
              <w:marRight w:val="0"/>
              <w:marTop w:val="0"/>
              <w:marBottom w:val="0"/>
              <w:divBdr>
                <w:top w:val="none" w:sz="0" w:space="0" w:color="auto"/>
                <w:left w:val="none" w:sz="0" w:space="0" w:color="auto"/>
                <w:bottom w:val="none" w:sz="0" w:space="0" w:color="auto"/>
                <w:right w:val="none" w:sz="0" w:space="0" w:color="auto"/>
              </w:divBdr>
            </w:div>
            <w:div w:id="427234508">
              <w:marLeft w:val="0"/>
              <w:marRight w:val="0"/>
              <w:marTop w:val="0"/>
              <w:marBottom w:val="0"/>
              <w:divBdr>
                <w:top w:val="none" w:sz="0" w:space="0" w:color="auto"/>
                <w:left w:val="none" w:sz="0" w:space="0" w:color="auto"/>
                <w:bottom w:val="none" w:sz="0" w:space="0" w:color="auto"/>
                <w:right w:val="none" w:sz="0" w:space="0" w:color="auto"/>
              </w:divBdr>
            </w:div>
            <w:div w:id="1919971414">
              <w:marLeft w:val="0"/>
              <w:marRight w:val="0"/>
              <w:marTop w:val="0"/>
              <w:marBottom w:val="0"/>
              <w:divBdr>
                <w:top w:val="none" w:sz="0" w:space="0" w:color="auto"/>
                <w:left w:val="none" w:sz="0" w:space="0" w:color="auto"/>
                <w:bottom w:val="none" w:sz="0" w:space="0" w:color="auto"/>
                <w:right w:val="none" w:sz="0" w:space="0" w:color="auto"/>
              </w:divBdr>
            </w:div>
            <w:div w:id="957370925">
              <w:marLeft w:val="0"/>
              <w:marRight w:val="0"/>
              <w:marTop w:val="0"/>
              <w:marBottom w:val="0"/>
              <w:divBdr>
                <w:top w:val="none" w:sz="0" w:space="0" w:color="auto"/>
                <w:left w:val="none" w:sz="0" w:space="0" w:color="auto"/>
                <w:bottom w:val="none" w:sz="0" w:space="0" w:color="auto"/>
                <w:right w:val="none" w:sz="0" w:space="0" w:color="auto"/>
              </w:divBdr>
            </w:div>
            <w:div w:id="606959984">
              <w:marLeft w:val="0"/>
              <w:marRight w:val="0"/>
              <w:marTop w:val="0"/>
              <w:marBottom w:val="0"/>
              <w:divBdr>
                <w:top w:val="none" w:sz="0" w:space="0" w:color="auto"/>
                <w:left w:val="none" w:sz="0" w:space="0" w:color="auto"/>
                <w:bottom w:val="none" w:sz="0" w:space="0" w:color="auto"/>
                <w:right w:val="none" w:sz="0" w:space="0" w:color="auto"/>
              </w:divBdr>
            </w:div>
            <w:div w:id="1471442539">
              <w:marLeft w:val="0"/>
              <w:marRight w:val="0"/>
              <w:marTop w:val="0"/>
              <w:marBottom w:val="0"/>
              <w:divBdr>
                <w:top w:val="none" w:sz="0" w:space="0" w:color="auto"/>
                <w:left w:val="none" w:sz="0" w:space="0" w:color="auto"/>
                <w:bottom w:val="none" w:sz="0" w:space="0" w:color="auto"/>
                <w:right w:val="none" w:sz="0" w:space="0" w:color="auto"/>
              </w:divBdr>
            </w:div>
            <w:div w:id="623999801">
              <w:marLeft w:val="0"/>
              <w:marRight w:val="0"/>
              <w:marTop w:val="0"/>
              <w:marBottom w:val="0"/>
              <w:divBdr>
                <w:top w:val="none" w:sz="0" w:space="0" w:color="auto"/>
                <w:left w:val="none" w:sz="0" w:space="0" w:color="auto"/>
                <w:bottom w:val="none" w:sz="0" w:space="0" w:color="auto"/>
                <w:right w:val="none" w:sz="0" w:space="0" w:color="auto"/>
              </w:divBdr>
            </w:div>
            <w:div w:id="1866286016">
              <w:marLeft w:val="0"/>
              <w:marRight w:val="0"/>
              <w:marTop w:val="0"/>
              <w:marBottom w:val="0"/>
              <w:divBdr>
                <w:top w:val="none" w:sz="0" w:space="0" w:color="auto"/>
                <w:left w:val="none" w:sz="0" w:space="0" w:color="auto"/>
                <w:bottom w:val="none" w:sz="0" w:space="0" w:color="auto"/>
                <w:right w:val="none" w:sz="0" w:space="0" w:color="auto"/>
              </w:divBdr>
            </w:div>
            <w:div w:id="928075532">
              <w:marLeft w:val="0"/>
              <w:marRight w:val="0"/>
              <w:marTop w:val="0"/>
              <w:marBottom w:val="0"/>
              <w:divBdr>
                <w:top w:val="none" w:sz="0" w:space="0" w:color="auto"/>
                <w:left w:val="none" w:sz="0" w:space="0" w:color="auto"/>
                <w:bottom w:val="none" w:sz="0" w:space="0" w:color="auto"/>
                <w:right w:val="none" w:sz="0" w:space="0" w:color="auto"/>
              </w:divBdr>
            </w:div>
            <w:div w:id="549803011">
              <w:marLeft w:val="0"/>
              <w:marRight w:val="0"/>
              <w:marTop w:val="0"/>
              <w:marBottom w:val="0"/>
              <w:divBdr>
                <w:top w:val="none" w:sz="0" w:space="0" w:color="auto"/>
                <w:left w:val="none" w:sz="0" w:space="0" w:color="auto"/>
                <w:bottom w:val="none" w:sz="0" w:space="0" w:color="auto"/>
                <w:right w:val="none" w:sz="0" w:space="0" w:color="auto"/>
              </w:divBdr>
            </w:div>
            <w:div w:id="349337100">
              <w:marLeft w:val="0"/>
              <w:marRight w:val="0"/>
              <w:marTop w:val="0"/>
              <w:marBottom w:val="0"/>
              <w:divBdr>
                <w:top w:val="none" w:sz="0" w:space="0" w:color="auto"/>
                <w:left w:val="none" w:sz="0" w:space="0" w:color="auto"/>
                <w:bottom w:val="none" w:sz="0" w:space="0" w:color="auto"/>
                <w:right w:val="none" w:sz="0" w:space="0" w:color="auto"/>
              </w:divBdr>
            </w:div>
            <w:div w:id="1292245680">
              <w:marLeft w:val="0"/>
              <w:marRight w:val="0"/>
              <w:marTop w:val="0"/>
              <w:marBottom w:val="0"/>
              <w:divBdr>
                <w:top w:val="none" w:sz="0" w:space="0" w:color="auto"/>
                <w:left w:val="none" w:sz="0" w:space="0" w:color="auto"/>
                <w:bottom w:val="none" w:sz="0" w:space="0" w:color="auto"/>
                <w:right w:val="none" w:sz="0" w:space="0" w:color="auto"/>
              </w:divBdr>
            </w:div>
            <w:div w:id="1788549020">
              <w:marLeft w:val="0"/>
              <w:marRight w:val="0"/>
              <w:marTop w:val="0"/>
              <w:marBottom w:val="0"/>
              <w:divBdr>
                <w:top w:val="none" w:sz="0" w:space="0" w:color="auto"/>
                <w:left w:val="none" w:sz="0" w:space="0" w:color="auto"/>
                <w:bottom w:val="none" w:sz="0" w:space="0" w:color="auto"/>
                <w:right w:val="none" w:sz="0" w:space="0" w:color="auto"/>
              </w:divBdr>
            </w:div>
            <w:div w:id="1103770243">
              <w:marLeft w:val="0"/>
              <w:marRight w:val="0"/>
              <w:marTop w:val="0"/>
              <w:marBottom w:val="0"/>
              <w:divBdr>
                <w:top w:val="none" w:sz="0" w:space="0" w:color="auto"/>
                <w:left w:val="none" w:sz="0" w:space="0" w:color="auto"/>
                <w:bottom w:val="none" w:sz="0" w:space="0" w:color="auto"/>
                <w:right w:val="none" w:sz="0" w:space="0" w:color="auto"/>
              </w:divBdr>
            </w:div>
            <w:div w:id="1373655531">
              <w:marLeft w:val="0"/>
              <w:marRight w:val="0"/>
              <w:marTop w:val="0"/>
              <w:marBottom w:val="0"/>
              <w:divBdr>
                <w:top w:val="none" w:sz="0" w:space="0" w:color="auto"/>
                <w:left w:val="none" w:sz="0" w:space="0" w:color="auto"/>
                <w:bottom w:val="none" w:sz="0" w:space="0" w:color="auto"/>
                <w:right w:val="none" w:sz="0" w:space="0" w:color="auto"/>
              </w:divBdr>
            </w:div>
            <w:div w:id="959339780">
              <w:marLeft w:val="0"/>
              <w:marRight w:val="0"/>
              <w:marTop w:val="0"/>
              <w:marBottom w:val="0"/>
              <w:divBdr>
                <w:top w:val="none" w:sz="0" w:space="0" w:color="auto"/>
                <w:left w:val="none" w:sz="0" w:space="0" w:color="auto"/>
                <w:bottom w:val="none" w:sz="0" w:space="0" w:color="auto"/>
                <w:right w:val="none" w:sz="0" w:space="0" w:color="auto"/>
              </w:divBdr>
            </w:div>
            <w:div w:id="1471755">
              <w:marLeft w:val="0"/>
              <w:marRight w:val="0"/>
              <w:marTop w:val="0"/>
              <w:marBottom w:val="0"/>
              <w:divBdr>
                <w:top w:val="none" w:sz="0" w:space="0" w:color="auto"/>
                <w:left w:val="none" w:sz="0" w:space="0" w:color="auto"/>
                <w:bottom w:val="none" w:sz="0" w:space="0" w:color="auto"/>
                <w:right w:val="none" w:sz="0" w:space="0" w:color="auto"/>
              </w:divBdr>
            </w:div>
            <w:div w:id="1092043987">
              <w:marLeft w:val="0"/>
              <w:marRight w:val="0"/>
              <w:marTop w:val="0"/>
              <w:marBottom w:val="0"/>
              <w:divBdr>
                <w:top w:val="none" w:sz="0" w:space="0" w:color="auto"/>
                <w:left w:val="none" w:sz="0" w:space="0" w:color="auto"/>
                <w:bottom w:val="none" w:sz="0" w:space="0" w:color="auto"/>
                <w:right w:val="none" w:sz="0" w:space="0" w:color="auto"/>
              </w:divBdr>
            </w:div>
            <w:div w:id="1822427880">
              <w:marLeft w:val="0"/>
              <w:marRight w:val="0"/>
              <w:marTop w:val="0"/>
              <w:marBottom w:val="0"/>
              <w:divBdr>
                <w:top w:val="none" w:sz="0" w:space="0" w:color="auto"/>
                <w:left w:val="none" w:sz="0" w:space="0" w:color="auto"/>
                <w:bottom w:val="none" w:sz="0" w:space="0" w:color="auto"/>
                <w:right w:val="none" w:sz="0" w:space="0" w:color="auto"/>
              </w:divBdr>
            </w:div>
            <w:div w:id="2018724570">
              <w:marLeft w:val="0"/>
              <w:marRight w:val="0"/>
              <w:marTop w:val="0"/>
              <w:marBottom w:val="0"/>
              <w:divBdr>
                <w:top w:val="none" w:sz="0" w:space="0" w:color="auto"/>
                <w:left w:val="none" w:sz="0" w:space="0" w:color="auto"/>
                <w:bottom w:val="none" w:sz="0" w:space="0" w:color="auto"/>
                <w:right w:val="none" w:sz="0" w:space="0" w:color="auto"/>
              </w:divBdr>
            </w:div>
            <w:div w:id="658651786">
              <w:marLeft w:val="0"/>
              <w:marRight w:val="0"/>
              <w:marTop w:val="0"/>
              <w:marBottom w:val="0"/>
              <w:divBdr>
                <w:top w:val="none" w:sz="0" w:space="0" w:color="auto"/>
                <w:left w:val="none" w:sz="0" w:space="0" w:color="auto"/>
                <w:bottom w:val="none" w:sz="0" w:space="0" w:color="auto"/>
                <w:right w:val="none" w:sz="0" w:space="0" w:color="auto"/>
              </w:divBdr>
            </w:div>
            <w:div w:id="1559895919">
              <w:marLeft w:val="0"/>
              <w:marRight w:val="0"/>
              <w:marTop w:val="0"/>
              <w:marBottom w:val="0"/>
              <w:divBdr>
                <w:top w:val="none" w:sz="0" w:space="0" w:color="auto"/>
                <w:left w:val="none" w:sz="0" w:space="0" w:color="auto"/>
                <w:bottom w:val="none" w:sz="0" w:space="0" w:color="auto"/>
                <w:right w:val="none" w:sz="0" w:space="0" w:color="auto"/>
              </w:divBdr>
            </w:div>
            <w:div w:id="84154812">
              <w:marLeft w:val="0"/>
              <w:marRight w:val="0"/>
              <w:marTop w:val="0"/>
              <w:marBottom w:val="0"/>
              <w:divBdr>
                <w:top w:val="none" w:sz="0" w:space="0" w:color="auto"/>
                <w:left w:val="none" w:sz="0" w:space="0" w:color="auto"/>
                <w:bottom w:val="none" w:sz="0" w:space="0" w:color="auto"/>
                <w:right w:val="none" w:sz="0" w:space="0" w:color="auto"/>
              </w:divBdr>
            </w:div>
            <w:div w:id="1047528146">
              <w:marLeft w:val="0"/>
              <w:marRight w:val="0"/>
              <w:marTop w:val="0"/>
              <w:marBottom w:val="0"/>
              <w:divBdr>
                <w:top w:val="none" w:sz="0" w:space="0" w:color="auto"/>
                <w:left w:val="none" w:sz="0" w:space="0" w:color="auto"/>
                <w:bottom w:val="none" w:sz="0" w:space="0" w:color="auto"/>
                <w:right w:val="none" w:sz="0" w:space="0" w:color="auto"/>
              </w:divBdr>
            </w:div>
            <w:div w:id="770201213">
              <w:marLeft w:val="0"/>
              <w:marRight w:val="0"/>
              <w:marTop w:val="0"/>
              <w:marBottom w:val="0"/>
              <w:divBdr>
                <w:top w:val="none" w:sz="0" w:space="0" w:color="auto"/>
                <w:left w:val="none" w:sz="0" w:space="0" w:color="auto"/>
                <w:bottom w:val="none" w:sz="0" w:space="0" w:color="auto"/>
                <w:right w:val="none" w:sz="0" w:space="0" w:color="auto"/>
              </w:divBdr>
            </w:div>
            <w:div w:id="240601789">
              <w:marLeft w:val="0"/>
              <w:marRight w:val="0"/>
              <w:marTop w:val="0"/>
              <w:marBottom w:val="0"/>
              <w:divBdr>
                <w:top w:val="none" w:sz="0" w:space="0" w:color="auto"/>
                <w:left w:val="none" w:sz="0" w:space="0" w:color="auto"/>
                <w:bottom w:val="none" w:sz="0" w:space="0" w:color="auto"/>
                <w:right w:val="none" w:sz="0" w:space="0" w:color="auto"/>
              </w:divBdr>
            </w:div>
            <w:div w:id="1594046353">
              <w:marLeft w:val="0"/>
              <w:marRight w:val="0"/>
              <w:marTop w:val="0"/>
              <w:marBottom w:val="0"/>
              <w:divBdr>
                <w:top w:val="none" w:sz="0" w:space="0" w:color="auto"/>
                <w:left w:val="none" w:sz="0" w:space="0" w:color="auto"/>
                <w:bottom w:val="none" w:sz="0" w:space="0" w:color="auto"/>
                <w:right w:val="none" w:sz="0" w:space="0" w:color="auto"/>
              </w:divBdr>
            </w:div>
            <w:div w:id="1216237487">
              <w:marLeft w:val="0"/>
              <w:marRight w:val="0"/>
              <w:marTop w:val="0"/>
              <w:marBottom w:val="0"/>
              <w:divBdr>
                <w:top w:val="none" w:sz="0" w:space="0" w:color="auto"/>
                <w:left w:val="none" w:sz="0" w:space="0" w:color="auto"/>
                <w:bottom w:val="none" w:sz="0" w:space="0" w:color="auto"/>
                <w:right w:val="none" w:sz="0" w:space="0" w:color="auto"/>
              </w:divBdr>
            </w:div>
            <w:div w:id="422457269">
              <w:marLeft w:val="0"/>
              <w:marRight w:val="0"/>
              <w:marTop w:val="0"/>
              <w:marBottom w:val="0"/>
              <w:divBdr>
                <w:top w:val="none" w:sz="0" w:space="0" w:color="auto"/>
                <w:left w:val="none" w:sz="0" w:space="0" w:color="auto"/>
                <w:bottom w:val="none" w:sz="0" w:space="0" w:color="auto"/>
                <w:right w:val="none" w:sz="0" w:space="0" w:color="auto"/>
              </w:divBdr>
            </w:div>
            <w:div w:id="1242641410">
              <w:marLeft w:val="0"/>
              <w:marRight w:val="0"/>
              <w:marTop w:val="0"/>
              <w:marBottom w:val="0"/>
              <w:divBdr>
                <w:top w:val="none" w:sz="0" w:space="0" w:color="auto"/>
                <w:left w:val="none" w:sz="0" w:space="0" w:color="auto"/>
                <w:bottom w:val="none" w:sz="0" w:space="0" w:color="auto"/>
                <w:right w:val="none" w:sz="0" w:space="0" w:color="auto"/>
              </w:divBdr>
            </w:div>
            <w:div w:id="1490513566">
              <w:marLeft w:val="0"/>
              <w:marRight w:val="0"/>
              <w:marTop w:val="0"/>
              <w:marBottom w:val="0"/>
              <w:divBdr>
                <w:top w:val="none" w:sz="0" w:space="0" w:color="auto"/>
                <w:left w:val="none" w:sz="0" w:space="0" w:color="auto"/>
                <w:bottom w:val="none" w:sz="0" w:space="0" w:color="auto"/>
                <w:right w:val="none" w:sz="0" w:space="0" w:color="auto"/>
              </w:divBdr>
            </w:div>
            <w:div w:id="992413115">
              <w:marLeft w:val="0"/>
              <w:marRight w:val="0"/>
              <w:marTop w:val="0"/>
              <w:marBottom w:val="0"/>
              <w:divBdr>
                <w:top w:val="none" w:sz="0" w:space="0" w:color="auto"/>
                <w:left w:val="none" w:sz="0" w:space="0" w:color="auto"/>
                <w:bottom w:val="none" w:sz="0" w:space="0" w:color="auto"/>
                <w:right w:val="none" w:sz="0" w:space="0" w:color="auto"/>
              </w:divBdr>
            </w:div>
            <w:div w:id="1352537463">
              <w:marLeft w:val="0"/>
              <w:marRight w:val="0"/>
              <w:marTop w:val="0"/>
              <w:marBottom w:val="0"/>
              <w:divBdr>
                <w:top w:val="none" w:sz="0" w:space="0" w:color="auto"/>
                <w:left w:val="none" w:sz="0" w:space="0" w:color="auto"/>
                <w:bottom w:val="none" w:sz="0" w:space="0" w:color="auto"/>
                <w:right w:val="none" w:sz="0" w:space="0" w:color="auto"/>
              </w:divBdr>
            </w:div>
            <w:div w:id="2079982832">
              <w:marLeft w:val="0"/>
              <w:marRight w:val="0"/>
              <w:marTop w:val="0"/>
              <w:marBottom w:val="0"/>
              <w:divBdr>
                <w:top w:val="none" w:sz="0" w:space="0" w:color="auto"/>
                <w:left w:val="none" w:sz="0" w:space="0" w:color="auto"/>
                <w:bottom w:val="none" w:sz="0" w:space="0" w:color="auto"/>
                <w:right w:val="none" w:sz="0" w:space="0" w:color="auto"/>
              </w:divBdr>
            </w:div>
            <w:div w:id="107236011">
              <w:marLeft w:val="0"/>
              <w:marRight w:val="0"/>
              <w:marTop w:val="0"/>
              <w:marBottom w:val="0"/>
              <w:divBdr>
                <w:top w:val="none" w:sz="0" w:space="0" w:color="auto"/>
                <w:left w:val="none" w:sz="0" w:space="0" w:color="auto"/>
                <w:bottom w:val="none" w:sz="0" w:space="0" w:color="auto"/>
                <w:right w:val="none" w:sz="0" w:space="0" w:color="auto"/>
              </w:divBdr>
            </w:div>
            <w:div w:id="850487543">
              <w:marLeft w:val="0"/>
              <w:marRight w:val="0"/>
              <w:marTop w:val="0"/>
              <w:marBottom w:val="0"/>
              <w:divBdr>
                <w:top w:val="none" w:sz="0" w:space="0" w:color="auto"/>
                <w:left w:val="none" w:sz="0" w:space="0" w:color="auto"/>
                <w:bottom w:val="none" w:sz="0" w:space="0" w:color="auto"/>
                <w:right w:val="none" w:sz="0" w:space="0" w:color="auto"/>
              </w:divBdr>
            </w:div>
            <w:div w:id="1738673487">
              <w:marLeft w:val="0"/>
              <w:marRight w:val="0"/>
              <w:marTop w:val="0"/>
              <w:marBottom w:val="0"/>
              <w:divBdr>
                <w:top w:val="none" w:sz="0" w:space="0" w:color="auto"/>
                <w:left w:val="none" w:sz="0" w:space="0" w:color="auto"/>
                <w:bottom w:val="none" w:sz="0" w:space="0" w:color="auto"/>
                <w:right w:val="none" w:sz="0" w:space="0" w:color="auto"/>
              </w:divBdr>
            </w:div>
            <w:div w:id="362100160">
              <w:marLeft w:val="0"/>
              <w:marRight w:val="0"/>
              <w:marTop w:val="0"/>
              <w:marBottom w:val="0"/>
              <w:divBdr>
                <w:top w:val="none" w:sz="0" w:space="0" w:color="auto"/>
                <w:left w:val="none" w:sz="0" w:space="0" w:color="auto"/>
                <w:bottom w:val="none" w:sz="0" w:space="0" w:color="auto"/>
                <w:right w:val="none" w:sz="0" w:space="0" w:color="auto"/>
              </w:divBdr>
            </w:div>
            <w:div w:id="464855634">
              <w:marLeft w:val="0"/>
              <w:marRight w:val="0"/>
              <w:marTop w:val="0"/>
              <w:marBottom w:val="0"/>
              <w:divBdr>
                <w:top w:val="none" w:sz="0" w:space="0" w:color="auto"/>
                <w:left w:val="none" w:sz="0" w:space="0" w:color="auto"/>
                <w:bottom w:val="none" w:sz="0" w:space="0" w:color="auto"/>
                <w:right w:val="none" w:sz="0" w:space="0" w:color="auto"/>
              </w:divBdr>
            </w:div>
            <w:div w:id="772750456">
              <w:marLeft w:val="0"/>
              <w:marRight w:val="0"/>
              <w:marTop w:val="0"/>
              <w:marBottom w:val="0"/>
              <w:divBdr>
                <w:top w:val="none" w:sz="0" w:space="0" w:color="auto"/>
                <w:left w:val="none" w:sz="0" w:space="0" w:color="auto"/>
                <w:bottom w:val="none" w:sz="0" w:space="0" w:color="auto"/>
                <w:right w:val="none" w:sz="0" w:space="0" w:color="auto"/>
              </w:divBdr>
            </w:div>
            <w:div w:id="1500848811">
              <w:marLeft w:val="0"/>
              <w:marRight w:val="0"/>
              <w:marTop w:val="0"/>
              <w:marBottom w:val="0"/>
              <w:divBdr>
                <w:top w:val="none" w:sz="0" w:space="0" w:color="auto"/>
                <w:left w:val="none" w:sz="0" w:space="0" w:color="auto"/>
                <w:bottom w:val="none" w:sz="0" w:space="0" w:color="auto"/>
                <w:right w:val="none" w:sz="0" w:space="0" w:color="auto"/>
              </w:divBdr>
            </w:div>
            <w:div w:id="521941059">
              <w:marLeft w:val="0"/>
              <w:marRight w:val="0"/>
              <w:marTop w:val="0"/>
              <w:marBottom w:val="0"/>
              <w:divBdr>
                <w:top w:val="none" w:sz="0" w:space="0" w:color="auto"/>
                <w:left w:val="none" w:sz="0" w:space="0" w:color="auto"/>
                <w:bottom w:val="none" w:sz="0" w:space="0" w:color="auto"/>
                <w:right w:val="none" w:sz="0" w:space="0" w:color="auto"/>
              </w:divBdr>
            </w:div>
            <w:div w:id="351996749">
              <w:marLeft w:val="0"/>
              <w:marRight w:val="0"/>
              <w:marTop w:val="0"/>
              <w:marBottom w:val="0"/>
              <w:divBdr>
                <w:top w:val="none" w:sz="0" w:space="0" w:color="auto"/>
                <w:left w:val="none" w:sz="0" w:space="0" w:color="auto"/>
                <w:bottom w:val="none" w:sz="0" w:space="0" w:color="auto"/>
                <w:right w:val="none" w:sz="0" w:space="0" w:color="auto"/>
              </w:divBdr>
            </w:div>
            <w:div w:id="388463218">
              <w:marLeft w:val="0"/>
              <w:marRight w:val="0"/>
              <w:marTop w:val="0"/>
              <w:marBottom w:val="0"/>
              <w:divBdr>
                <w:top w:val="none" w:sz="0" w:space="0" w:color="auto"/>
                <w:left w:val="none" w:sz="0" w:space="0" w:color="auto"/>
                <w:bottom w:val="none" w:sz="0" w:space="0" w:color="auto"/>
                <w:right w:val="none" w:sz="0" w:space="0" w:color="auto"/>
              </w:divBdr>
            </w:div>
            <w:div w:id="59138661">
              <w:marLeft w:val="0"/>
              <w:marRight w:val="0"/>
              <w:marTop w:val="0"/>
              <w:marBottom w:val="0"/>
              <w:divBdr>
                <w:top w:val="none" w:sz="0" w:space="0" w:color="auto"/>
                <w:left w:val="none" w:sz="0" w:space="0" w:color="auto"/>
                <w:bottom w:val="none" w:sz="0" w:space="0" w:color="auto"/>
                <w:right w:val="none" w:sz="0" w:space="0" w:color="auto"/>
              </w:divBdr>
            </w:div>
            <w:div w:id="1873421003">
              <w:marLeft w:val="0"/>
              <w:marRight w:val="0"/>
              <w:marTop w:val="0"/>
              <w:marBottom w:val="0"/>
              <w:divBdr>
                <w:top w:val="none" w:sz="0" w:space="0" w:color="auto"/>
                <w:left w:val="none" w:sz="0" w:space="0" w:color="auto"/>
                <w:bottom w:val="none" w:sz="0" w:space="0" w:color="auto"/>
                <w:right w:val="none" w:sz="0" w:space="0" w:color="auto"/>
              </w:divBdr>
            </w:div>
            <w:div w:id="1681080543">
              <w:marLeft w:val="0"/>
              <w:marRight w:val="0"/>
              <w:marTop w:val="0"/>
              <w:marBottom w:val="0"/>
              <w:divBdr>
                <w:top w:val="none" w:sz="0" w:space="0" w:color="auto"/>
                <w:left w:val="none" w:sz="0" w:space="0" w:color="auto"/>
                <w:bottom w:val="none" w:sz="0" w:space="0" w:color="auto"/>
                <w:right w:val="none" w:sz="0" w:space="0" w:color="auto"/>
              </w:divBdr>
            </w:div>
            <w:div w:id="1164589262">
              <w:marLeft w:val="0"/>
              <w:marRight w:val="0"/>
              <w:marTop w:val="0"/>
              <w:marBottom w:val="0"/>
              <w:divBdr>
                <w:top w:val="none" w:sz="0" w:space="0" w:color="auto"/>
                <w:left w:val="none" w:sz="0" w:space="0" w:color="auto"/>
                <w:bottom w:val="none" w:sz="0" w:space="0" w:color="auto"/>
                <w:right w:val="none" w:sz="0" w:space="0" w:color="auto"/>
              </w:divBdr>
            </w:div>
            <w:div w:id="1198421974">
              <w:marLeft w:val="0"/>
              <w:marRight w:val="0"/>
              <w:marTop w:val="0"/>
              <w:marBottom w:val="0"/>
              <w:divBdr>
                <w:top w:val="none" w:sz="0" w:space="0" w:color="auto"/>
                <w:left w:val="none" w:sz="0" w:space="0" w:color="auto"/>
                <w:bottom w:val="none" w:sz="0" w:space="0" w:color="auto"/>
                <w:right w:val="none" w:sz="0" w:space="0" w:color="auto"/>
              </w:divBdr>
            </w:div>
            <w:div w:id="1979651173">
              <w:marLeft w:val="0"/>
              <w:marRight w:val="0"/>
              <w:marTop w:val="0"/>
              <w:marBottom w:val="0"/>
              <w:divBdr>
                <w:top w:val="none" w:sz="0" w:space="0" w:color="auto"/>
                <w:left w:val="none" w:sz="0" w:space="0" w:color="auto"/>
                <w:bottom w:val="none" w:sz="0" w:space="0" w:color="auto"/>
                <w:right w:val="none" w:sz="0" w:space="0" w:color="auto"/>
              </w:divBdr>
            </w:div>
            <w:div w:id="2136749962">
              <w:marLeft w:val="0"/>
              <w:marRight w:val="0"/>
              <w:marTop w:val="0"/>
              <w:marBottom w:val="0"/>
              <w:divBdr>
                <w:top w:val="none" w:sz="0" w:space="0" w:color="auto"/>
                <w:left w:val="none" w:sz="0" w:space="0" w:color="auto"/>
                <w:bottom w:val="none" w:sz="0" w:space="0" w:color="auto"/>
                <w:right w:val="none" w:sz="0" w:space="0" w:color="auto"/>
              </w:divBdr>
            </w:div>
            <w:div w:id="1341739454">
              <w:marLeft w:val="0"/>
              <w:marRight w:val="0"/>
              <w:marTop w:val="0"/>
              <w:marBottom w:val="0"/>
              <w:divBdr>
                <w:top w:val="none" w:sz="0" w:space="0" w:color="auto"/>
                <w:left w:val="none" w:sz="0" w:space="0" w:color="auto"/>
                <w:bottom w:val="none" w:sz="0" w:space="0" w:color="auto"/>
                <w:right w:val="none" w:sz="0" w:space="0" w:color="auto"/>
              </w:divBdr>
            </w:div>
            <w:div w:id="2007122834">
              <w:marLeft w:val="0"/>
              <w:marRight w:val="0"/>
              <w:marTop w:val="0"/>
              <w:marBottom w:val="0"/>
              <w:divBdr>
                <w:top w:val="none" w:sz="0" w:space="0" w:color="auto"/>
                <w:left w:val="none" w:sz="0" w:space="0" w:color="auto"/>
                <w:bottom w:val="none" w:sz="0" w:space="0" w:color="auto"/>
                <w:right w:val="none" w:sz="0" w:space="0" w:color="auto"/>
              </w:divBdr>
            </w:div>
            <w:div w:id="1299918185">
              <w:marLeft w:val="0"/>
              <w:marRight w:val="0"/>
              <w:marTop w:val="0"/>
              <w:marBottom w:val="0"/>
              <w:divBdr>
                <w:top w:val="none" w:sz="0" w:space="0" w:color="auto"/>
                <w:left w:val="none" w:sz="0" w:space="0" w:color="auto"/>
                <w:bottom w:val="none" w:sz="0" w:space="0" w:color="auto"/>
                <w:right w:val="none" w:sz="0" w:space="0" w:color="auto"/>
              </w:divBdr>
            </w:div>
            <w:div w:id="951479597">
              <w:marLeft w:val="0"/>
              <w:marRight w:val="0"/>
              <w:marTop w:val="0"/>
              <w:marBottom w:val="0"/>
              <w:divBdr>
                <w:top w:val="none" w:sz="0" w:space="0" w:color="auto"/>
                <w:left w:val="none" w:sz="0" w:space="0" w:color="auto"/>
                <w:bottom w:val="none" w:sz="0" w:space="0" w:color="auto"/>
                <w:right w:val="none" w:sz="0" w:space="0" w:color="auto"/>
              </w:divBdr>
            </w:div>
            <w:div w:id="2146505793">
              <w:marLeft w:val="0"/>
              <w:marRight w:val="0"/>
              <w:marTop w:val="0"/>
              <w:marBottom w:val="0"/>
              <w:divBdr>
                <w:top w:val="none" w:sz="0" w:space="0" w:color="auto"/>
                <w:left w:val="none" w:sz="0" w:space="0" w:color="auto"/>
                <w:bottom w:val="none" w:sz="0" w:space="0" w:color="auto"/>
                <w:right w:val="none" w:sz="0" w:space="0" w:color="auto"/>
              </w:divBdr>
            </w:div>
            <w:div w:id="183979076">
              <w:marLeft w:val="0"/>
              <w:marRight w:val="0"/>
              <w:marTop w:val="0"/>
              <w:marBottom w:val="0"/>
              <w:divBdr>
                <w:top w:val="none" w:sz="0" w:space="0" w:color="auto"/>
                <w:left w:val="none" w:sz="0" w:space="0" w:color="auto"/>
                <w:bottom w:val="none" w:sz="0" w:space="0" w:color="auto"/>
                <w:right w:val="none" w:sz="0" w:space="0" w:color="auto"/>
              </w:divBdr>
            </w:div>
            <w:div w:id="1792744338">
              <w:marLeft w:val="0"/>
              <w:marRight w:val="0"/>
              <w:marTop w:val="0"/>
              <w:marBottom w:val="0"/>
              <w:divBdr>
                <w:top w:val="none" w:sz="0" w:space="0" w:color="auto"/>
                <w:left w:val="none" w:sz="0" w:space="0" w:color="auto"/>
                <w:bottom w:val="none" w:sz="0" w:space="0" w:color="auto"/>
                <w:right w:val="none" w:sz="0" w:space="0" w:color="auto"/>
              </w:divBdr>
            </w:div>
            <w:div w:id="873469801">
              <w:marLeft w:val="0"/>
              <w:marRight w:val="0"/>
              <w:marTop w:val="0"/>
              <w:marBottom w:val="0"/>
              <w:divBdr>
                <w:top w:val="none" w:sz="0" w:space="0" w:color="auto"/>
                <w:left w:val="none" w:sz="0" w:space="0" w:color="auto"/>
                <w:bottom w:val="none" w:sz="0" w:space="0" w:color="auto"/>
                <w:right w:val="none" w:sz="0" w:space="0" w:color="auto"/>
              </w:divBdr>
            </w:div>
            <w:div w:id="894314483">
              <w:marLeft w:val="0"/>
              <w:marRight w:val="0"/>
              <w:marTop w:val="0"/>
              <w:marBottom w:val="0"/>
              <w:divBdr>
                <w:top w:val="none" w:sz="0" w:space="0" w:color="auto"/>
                <w:left w:val="none" w:sz="0" w:space="0" w:color="auto"/>
                <w:bottom w:val="none" w:sz="0" w:space="0" w:color="auto"/>
                <w:right w:val="none" w:sz="0" w:space="0" w:color="auto"/>
              </w:divBdr>
            </w:div>
            <w:div w:id="959145669">
              <w:marLeft w:val="0"/>
              <w:marRight w:val="0"/>
              <w:marTop w:val="0"/>
              <w:marBottom w:val="0"/>
              <w:divBdr>
                <w:top w:val="none" w:sz="0" w:space="0" w:color="auto"/>
                <w:left w:val="none" w:sz="0" w:space="0" w:color="auto"/>
                <w:bottom w:val="none" w:sz="0" w:space="0" w:color="auto"/>
                <w:right w:val="none" w:sz="0" w:space="0" w:color="auto"/>
              </w:divBdr>
            </w:div>
            <w:div w:id="1114402125">
              <w:marLeft w:val="0"/>
              <w:marRight w:val="0"/>
              <w:marTop w:val="0"/>
              <w:marBottom w:val="0"/>
              <w:divBdr>
                <w:top w:val="none" w:sz="0" w:space="0" w:color="auto"/>
                <w:left w:val="none" w:sz="0" w:space="0" w:color="auto"/>
                <w:bottom w:val="none" w:sz="0" w:space="0" w:color="auto"/>
                <w:right w:val="none" w:sz="0" w:space="0" w:color="auto"/>
              </w:divBdr>
            </w:div>
            <w:div w:id="1182937240">
              <w:marLeft w:val="0"/>
              <w:marRight w:val="0"/>
              <w:marTop w:val="0"/>
              <w:marBottom w:val="0"/>
              <w:divBdr>
                <w:top w:val="none" w:sz="0" w:space="0" w:color="auto"/>
                <w:left w:val="none" w:sz="0" w:space="0" w:color="auto"/>
                <w:bottom w:val="none" w:sz="0" w:space="0" w:color="auto"/>
                <w:right w:val="none" w:sz="0" w:space="0" w:color="auto"/>
              </w:divBdr>
            </w:div>
            <w:div w:id="1224176009">
              <w:marLeft w:val="0"/>
              <w:marRight w:val="0"/>
              <w:marTop w:val="0"/>
              <w:marBottom w:val="0"/>
              <w:divBdr>
                <w:top w:val="none" w:sz="0" w:space="0" w:color="auto"/>
                <w:left w:val="none" w:sz="0" w:space="0" w:color="auto"/>
                <w:bottom w:val="none" w:sz="0" w:space="0" w:color="auto"/>
                <w:right w:val="none" w:sz="0" w:space="0" w:color="auto"/>
              </w:divBdr>
            </w:div>
            <w:div w:id="889264601">
              <w:marLeft w:val="0"/>
              <w:marRight w:val="0"/>
              <w:marTop w:val="0"/>
              <w:marBottom w:val="0"/>
              <w:divBdr>
                <w:top w:val="none" w:sz="0" w:space="0" w:color="auto"/>
                <w:left w:val="none" w:sz="0" w:space="0" w:color="auto"/>
                <w:bottom w:val="none" w:sz="0" w:space="0" w:color="auto"/>
                <w:right w:val="none" w:sz="0" w:space="0" w:color="auto"/>
              </w:divBdr>
            </w:div>
            <w:div w:id="911475074">
              <w:marLeft w:val="0"/>
              <w:marRight w:val="0"/>
              <w:marTop w:val="0"/>
              <w:marBottom w:val="0"/>
              <w:divBdr>
                <w:top w:val="none" w:sz="0" w:space="0" w:color="auto"/>
                <w:left w:val="none" w:sz="0" w:space="0" w:color="auto"/>
                <w:bottom w:val="none" w:sz="0" w:space="0" w:color="auto"/>
                <w:right w:val="none" w:sz="0" w:space="0" w:color="auto"/>
              </w:divBdr>
            </w:div>
            <w:div w:id="1530298078">
              <w:marLeft w:val="0"/>
              <w:marRight w:val="0"/>
              <w:marTop w:val="0"/>
              <w:marBottom w:val="0"/>
              <w:divBdr>
                <w:top w:val="none" w:sz="0" w:space="0" w:color="auto"/>
                <w:left w:val="none" w:sz="0" w:space="0" w:color="auto"/>
                <w:bottom w:val="none" w:sz="0" w:space="0" w:color="auto"/>
                <w:right w:val="none" w:sz="0" w:space="0" w:color="auto"/>
              </w:divBdr>
            </w:div>
            <w:div w:id="691419020">
              <w:marLeft w:val="0"/>
              <w:marRight w:val="0"/>
              <w:marTop w:val="0"/>
              <w:marBottom w:val="0"/>
              <w:divBdr>
                <w:top w:val="none" w:sz="0" w:space="0" w:color="auto"/>
                <w:left w:val="none" w:sz="0" w:space="0" w:color="auto"/>
                <w:bottom w:val="none" w:sz="0" w:space="0" w:color="auto"/>
                <w:right w:val="none" w:sz="0" w:space="0" w:color="auto"/>
              </w:divBdr>
            </w:div>
            <w:div w:id="2115242748">
              <w:marLeft w:val="0"/>
              <w:marRight w:val="0"/>
              <w:marTop w:val="0"/>
              <w:marBottom w:val="0"/>
              <w:divBdr>
                <w:top w:val="none" w:sz="0" w:space="0" w:color="auto"/>
                <w:left w:val="none" w:sz="0" w:space="0" w:color="auto"/>
                <w:bottom w:val="none" w:sz="0" w:space="0" w:color="auto"/>
                <w:right w:val="none" w:sz="0" w:space="0" w:color="auto"/>
              </w:divBdr>
            </w:div>
            <w:div w:id="2055537964">
              <w:marLeft w:val="0"/>
              <w:marRight w:val="0"/>
              <w:marTop w:val="0"/>
              <w:marBottom w:val="0"/>
              <w:divBdr>
                <w:top w:val="none" w:sz="0" w:space="0" w:color="auto"/>
                <w:left w:val="none" w:sz="0" w:space="0" w:color="auto"/>
                <w:bottom w:val="none" w:sz="0" w:space="0" w:color="auto"/>
                <w:right w:val="none" w:sz="0" w:space="0" w:color="auto"/>
              </w:divBdr>
            </w:div>
            <w:div w:id="1655790935">
              <w:marLeft w:val="0"/>
              <w:marRight w:val="0"/>
              <w:marTop w:val="0"/>
              <w:marBottom w:val="0"/>
              <w:divBdr>
                <w:top w:val="none" w:sz="0" w:space="0" w:color="auto"/>
                <w:left w:val="none" w:sz="0" w:space="0" w:color="auto"/>
                <w:bottom w:val="none" w:sz="0" w:space="0" w:color="auto"/>
                <w:right w:val="none" w:sz="0" w:space="0" w:color="auto"/>
              </w:divBdr>
            </w:div>
            <w:div w:id="129638322">
              <w:marLeft w:val="0"/>
              <w:marRight w:val="0"/>
              <w:marTop w:val="0"/>
              <w:marBottom w:val="0"/>
              <w:divBdr>
                <w:top w:val="none" w:sz="0" w:space="0" w:color="auto"/>
                <w:left w:val="none" w:sz="0" w:space="0" w:color="auto"/>
                <w:bottom w:val="none" w:sz="0" w:space="0" w:color="auto"/>
                <w:right w:val="none" w:sz="0" w:space="0" w:color="auto"/>
              </w:divBdr>
            </w:div>
            <w:div w:id="1939173400">
              <w:marLeft w:val="0"/>
              <w:marRight w:val="0"/>
              <w:marTop w:val="0"/>
              <w:marBottom w:val="0"/>
              <w:divBdr>
                <w:top w:val="none" w:sz="0" w:space="0" w:color="auto"/>
                <w:left w:val="none" w:sz="0" w:space="0" w:color="auto"/>
                <w:bottom w:val="none" w:sz="0" w:space="0" w:color="auto"/>
                <w:right w:val="none" w:sz="0" w:space="0" w:color="auto"/>
              </w:divBdr>
            </w:div>
            <w:div w:id="1900045986">
              <w:marLeft w:val="0"/>
              <w:marRight w:val="0"/>
              <w:marTop w:val="0"/>
              <w:marBottom w:val="0"/>
              <w:divBdr>
                <w:top w:val="none" w:sz="0" w:space="0" w:color="auto"/>
                <w:left w:val="none" w:sz="0" w:space="0" w:color="auto"/>
                <w:bottom w:val="none" w:sz="0" w:space="0" w:color="auto"/>
                <w:right w:val="none" w:sz="0" w:space="0" w:color="auto"/>
              </w:divBdr>
            </w:div>
            <w:div w:id="1834686358">
              <w:marLeft w:val="0"/>
              <w:marRight w:val="0"/>
              <w:marTop w:val="0"/>
              <w:marBottom w:val="0"/>
              <w:divBdr>
                <w:top w:val="none" w:sz="0" w:space="0" w:color="auto"/>
                <w:left w:val="none" w:sz="0" w:space="0" w:color="auto"/>
                <w:bottom w:val="none" w:sz="0" w:space="0" w:color="auto"/>
                <w:right w:val="none" w:sz="0" w:space="0" w:color="auto"/>
              </w:divBdr>
            </w:div>
            <w:div w:id="1605574600">
              <w:marLeft w:val="0"/>
              <w:marRight w:val="0"/>
              <w:marTop w:val="0"/>
              <w:marBottom w:val="0"/>
              <w:divBdr>
                <w:top w:val="none" w:sz="0" w:space="0" w:color="auto"/>
                <w:left w:val="none" w:sz="0" w:space="0" w:color="auto"/>
                <w:bottom w:val="none" w:sz="0" w:space="0" w:color="auto"/>
                <w:right w:val="none" w:sz="0" w:space="0" w:color="auto"/>
              </w:divBdr>
            </w:div>
            <w:div w:id="1456871950">
              <w:marLeft w:val="0"/>
              <w:marRight w:val="0"/>
              <w:marTop w:val="0"/>
              <w:marBottom w:val="0"/>
              <w:divBdr>
                <w:top w:val="none" w:sz="0" w:space="0" w:color="auto"/>
                <w:left w:val="none" w:sz="0" w:space="0" w:color="auto"/>
                <w:bottom w:val="none" w:sz="0" w:space="0" w:color="auto"/>
                <w:right w:val="none" w:sz="0" w:space="0" w:color="auto"/>
              </w:divBdr>
            </w:div>
            <w:div w:id="175655060">
              <w:marLeft w:val="0"/>
              <w:marRight w:val="0"/>
              <w:marTop w:val="0"/>
              <w:marBottom w:val="0"/>
              <w:divBdr>
                <w:top w:val="none" w:sz="0" w:space="0" w:color="auto"/>
                <w:left w:val="none" w:sz="0" w:space="0" w:color="auto"/>
                <w:bottom w:val="none" w:sz="0" w:space="0" w:color="auto"/>
                <w:right w:val="none" w:sz="0" w:space="0" w:color="auto"/>
              </w:divBdr>
            </w:div>
            <w:div w:id="1648702638">
              <w:marLeft w:val="0"/>
              <w:marRight w:val="0"/>
              <w:marTop w:val="0"/>
              <w:marBottom w:val="0"/>
              <w:divBdr>
                <w:top w:val="none" w:sz="0" w:space="0" w:color="auto"/>
                <w:left w:val="none" w:sz="0" w:space="0" w:color="auto"/>
                <w:bottom w:val="none" w:sz="0" w:space="0" w:color="auto"/>
                <w:right w:val="none" w:sz="0" w:space="0" w:color="auto"/>
              </w:divBdr>
            </w:div>
            <w:div w:id="77600568">
              <w:marLeft w:val="0"/>
              <w:marRight w:val="0"/>
              <w:marTop w:val="0"/>
              <w:marBottom w:val="0"/>
              <w:divBdr>
                <w:top w:val="none" w:sz="0" w:space="0" w:color="auto"/>
                <w:left w:val="none" w:sz="0" w:space="0" w:color="auto"/>
                <w:bottom w:val="none" w:sz="0" w:space="0" w:color="auto"/>
                <w:right w:val="none" w:sz="0" w:space="0" w:color="auto"/>
              </w:divBdr>
            </w:div>
            <w:div w:id="1150175039">
              <w:marLeft w:val="0"/>
              <w:marRight w:val="0"/>
              <w:marTop w:val="0"/>
              <w:marBottom w:val="0"/>
              <w:divBdr>
                <w:top w:val="none" w:sz="0" w:space="0" w:color="auto"/>
                <w:left w:val="none" w:sz="0" w:space="0" w:color="auto"/>
                <w:bottom w:val="none" w:sz="0" w:space="0" w:color="auto"/>
                <w:right w:val="none" w:sz="0" w:space="0" w:color="auto"/>
              </w:divBdr>
            </w:div>
            <w:div w:id="1597325907">
              <w:marLeft w:val="0"/>
              <w:marRight w:val="0"/>
              <w:marTop w:val="0"/>
              <w:marBottom w:val="0"/>
              <w:divBdr>
                <w:top w:val="none" w:sz="0" w:space="0" w:color="auto"/>
                <w:left w:val="none" w:sz="0" w:space="0" w:color="auto"/>
                <w:bottom w:val="none" w:sz="0" w:space="0" w:color="auto"/>
                <w:right w:val="none" w:sz="0" w:space="0" w:color="auto"/>
              </w:divBdr>
            </w:div>
            <w:div w:id="13505832">
              <w:marLeft w:val="0"/>
              <w:marRight w:val="0"/>
              <w:marTop w:val="0"/>
              <w:marBottom w:val="0"/>
              <w:divBdr>
                <w:top w:val="none" w:sz="0" w:space="0" w:color="auto"/>
                <w:left w:val="none" w:sz="0" w:space="0" w:color="auto"/>
                <w:bottom w:val="none" w:sz="0" w:space="0" w:color="auto"/>
                <w:right w:val="none" w:sz="0" w:space="0" w:color="auto"/>
              </w:divBdr>
            </w:div>
            <w:div w:id="1051464423">
              <w:marLeft w:val="0"/>
              <w:marRight w:val="0"/>
              <w:marTop w:val="0"/>
              <w:marBottom w:val="0"/>
              <w:divBdr>
                <w:top w:val="none" w:sz="0" w:space="0" w:color="auto"/>
                <w:left w:val="none" w:sz="0" w:space="0" w:color="auto"/>
                <w:bottom w:val="none" w:sz="0" w:space="0" w:color="auto"/>
                <w:right w:val="none" w:sz="0" w:space="0" w:color="auto"/>
              </w:divBdr>
            </w:div>
            <w:div w:id="859397385">
              <w:marLeft w:val="0"/>
              <w:marRight w:val="0"/>
              <w:marTop w:val="0"/>
              <w:marBottom w:val="0"/>
              <w:divBdr>
                <w:top w:val="none" w:sz="0" w:space="0" w:color="auto"/>
                <w:left w:val="none" w:sz="0" w:space="0" w:color="auto"/>
                <w:bottom w:val="none" w:sz="0" w:space="0" w:color="auto"/>
                <w:right w:val="none" w:sz="0" w:space="0" w:color="auto"/>
              </w:divBdr>
            </w:div>
            <w:div w:id="1223713059">
              <w:marLeft w:val="0"/>
              <w:marRight w:val="0"/>
              <w:marTop w:val="0"/>
              <w:marBottom w:val="0"/>
              <w:divBdr>
                <w:top w:val="none" w:sz="0" w:space="0" w:color="auto"/>
                <w:left w:val="none" w:sz="0" w:space="0" w:color="auto"/>
                <w:bottom w:val="none" w:sz="0" w:space="0" w:color="auto"/>
                <w:right w:val="none" w:sz="0" w:space="0" w:color="auto"/>
              </w:divBdr>
            </w:div>
            <w:div w:id="303240564">
              <w:marLeft w:val="0"/>
              <w:marRight w:val="0"/>
              <w:marTop w:val="0"/>
              <w:marBottom w:val="0"/>
              <w:divBdr>
                <w:top w:val="none" w:sz="0" w:space="0" w:color="auto"/>
                <w:left w:val="none" w:sz="0" w:space="0" w:color="auto"/>
                <w:bottom w:val="none" w:sz="0" w:space="0" w:color="auto"/>
                <w:right w:val="none" w:sz="0" w:space="0" w:color="auto"/>
              </w:divBdr>
            </w:div>
            <w:div w:id="88888634">
              <w:marLeft w:val="0"/>
              <w:marRight w:val="0"/>
              <w:marTop w:val="0"/>
              <w:marBottom w:val="0"/>
              <w:divBdr>
                <w:top w:val="none" w:sz="0" w:space="0" w:color="auto"/>
                <w:left w:val="none" w:sz="0" w:space="0" w:color="auto"/>
                <w:bottom w:val="none" w:sz="0" w:space="0" w:color="auto"/>
                <w:right w:val="none" w:sz="0" w:space="0" w:color="auto"/>
              </w:divBdr>
            </w:div>
            <w:div w:id="599685810">
              <w:marLeft w:val="0"/>
              <w:marRight w:val="0"/>
              <w:marTop w:val="0"/>
              <w:marBottom w:val="0"/>
              <w:divBdr>
                <w:top w:val="none" w:sz="0" w:space="0" w:color="auto"/>
                <w:left w:val="none" w:sz="0" w:space="0" w:color="auto"/>
                <w:bottom w:val="none" w:sz="0" w:space="0" w:color="auto"/>
                <w:right w:val="none" w:sz="0" w:space="0" w:color="auto"/>
              </w:divBdr>
            </w:div>
            <w:div w:id="405763097">
              <w:marLeft w:val="0"/>
              <w:marRight w:val="0"/>
              <w:marTop w:val="0"/>
              <w:marBottom w:val="0"/>
              <w:divBdr>
                <w:top w:val="none" w:sz="0" w:space="0" w:color="auto"/>
                <w:left w:val="none" w:sz="0" w:space="0" w:color="auto"/>
                <w:bottom w:val="none" w:sz="0" w:space="0" w:color="auto"/>
                <w:right w:val="none" w:sz="0" w:space="0" w:color="auto"/>
              </w:divBdr>
            </w:div>
            <w:div w:id="187524095">
              <w:marLeft w:val="0"/>
              <w:marRight w:val="0"/>
              <w:marTop w:val="0"/>
              <w:marBottom w:val="0"/>
              <w:divBdr>
                <w:top w:val="none" w:sz="0" w:space="0" w:color="auto"/>
                <w:left w:val="none" w:sz="0" w:space="0" w:color="auto"/>
                <w:bottom w:val="none" w:sz="0" w:space="0" w:color="auto"/>
                <w:right w:val="none" w:sz="0" w:space="0" w:color="auto"/>
              </w:divBdr>
            </w:div>
            <w:div w:id="1617297453">
              <w:marLeft w:val="0"/>
              <w:marRight w:val="0"/>
              <w:marTop w:val="0"/>
              <w:marBottom w:val="0"/>
              <w:divBdr>
                <w:top w:val="none" w:sz="0" w:space="0" w:color="auto"/>
                <w:left w:val="none" w:sz="0" w:space="0" w:color="auto"/>
                <w:bottom w:val="none" w:sz="0" w:space="0" w:color="auto"/>
                <w:right w:val="none" w:sz="0" w:space="0" w:color="auto"/>
              </w:divBdr>
            </w:div>
            <w:div w:id="1013144619">
              <w:marLeft w:val="0"/>
              <w:marRight w:val="0"/>
              <w:marTop w:val="0"/>
              <w:marBottom w:val="0"/>
              <w:divBdr>
                <w:top w:val="none" w:sz="0" w:space="0" w:color="auto"/>
                <w:left w:val="none" w:sz="0" w:space="0" w:color="auto"/>
                <w:bottom w:val="none" w:sz="0" w:space="0" w:color="auto"/>
                <w:right w:val="none" w:sz="0" w:space="0" w:color="auto"/>
              </w:divBdr>
            </w:div>
            <w:div w:id="2058896274">
              <w:marLeft w:val="0"/>
              <w:marRight w:val="0"/>
              <w:marTop w:val="0"/>
              <w:marBottom w:val="0"/>
              <w:divBdr>
                <w:top w:val="none" w:sz="0" w:space="0" w:color="auto"/>
                <w:left w:val="none" w:sz="0" w:space="0" w:color="auto"/>
                <w:bottom w:val="none" w:sz="0" w:space="0" w:color="auto"/>
                <w:right w:val="none" w:sz="0" w:space="0" w:color="auto"/>
              </w:divBdr>
            </w:div>
            <w:div w:id="1246957387">
              <w:marLeft w:val="0"/>
              <w:marRight w:val="0"/>
              <w:marTop w:val="0"/>
              <w:marBottom w:val="0"/>
              <w:divBdr>
                <w:top w:val="none" w:sz="0" w:space="0" w:color="auto"/>
                <w:left w:val="none" w:sz="0" w:space="0" w:color="auto"/>
                <w:bottom w:val="none" w:sz="0" w:space="0" w:color="auto"/>
                <w:right w:val="none" w:sz="0" w:space="0" w:color="auto"/>
              </w:divBdr>
            </w:div>
            <w:div w:id="917441464">
              <w:marLeft w:val="0"/>
              <w:marRight w:val="0"/>
              <w:marTop w:val="0"/>
              <w:marBottom w:val="0"/>
              <w:divBdr>
                <w:top w:val="none" w:sz="0" w:space="0" w:color="auto"/>
                <w:left w:val="none" w:sz="0" w:space="0" w:color="auto"/>
                <w:bottom w:val="none" w:sz="0" w:space="0" w:color="auto"/>
                <w:right w:val="none" w:sz="0" w:space="0" w:color="auto"/>
              </w:divBdr>
            </w:div>
            <w:div w:id="470758549">
              <w:marLeft w:val="0"/>
              <w:marRight w:val="0"/>
              <w:marTop w:val="0"/>
              <w:marBottom w:val="0"/>
              <w:divBdr>
                <w:top w:val="none" w:sz="0" w:space="0" w:color="auto"/>
                <w:left w:val="none" w:sz="0" w:space="0" w:color="auto"/>
                <w:bottom w:val="none" w:sz="0" w:space="0" w:color="auto"/>
                <w:right w:val="none" w:sz="0" w:space="0" w:color="auto"/>
              </w:divBdr>
            </w:div>
            <w:div w:id="1607494226">
              <w:marLeft w:val="0"/>
              <w:marRight w:val="0"/>
              <w:marTop w:val="0"/>
              <w:marBottom w:val="0"/>
              <w:divBdr>
                <w:top w:val="none" w:sz="0" w:space="0" w:color="auto"/>
                <w:left w:val="none" w:sz="0" w:space="0" w:color="auto"/>
                <w:bottom w:val="none" w:sz="0" w:space="0" w:color="auto"/>
                <w:right w:val="none" w:sz="0" w:space="0" w:color="auto"/>
              </w:divBdr>
            </w:div>
            <w:div w:id="74982253">
              <w:marLeft w:val="0"/>
              <w:marRight w:val="0"/>
              <w:marTop w:val="0"/>
              <w:marBottom w:val="0"/>
              <w:divBdr>
                <w:top w:val="none" w:sz="0" w:space="0" w:color="auto"/>
                <w:left w:val="none" w:sz="0" w:space="0" w:color="auto"/>
                <w:bottom w:val="none" w:sz="0" w:space="0" w:color="auto"/>
                <w:right w:val="none" w:sz="0" w:space="0" w:color="auto"/>
              </w:divBdr>
            </w:div>
            <w:div w:id="712461080">
              <w:marLeft w:val="0"/>
              <w:marRight w:val="0"/>
              <w:marTop w:val="0"/>
              <w:marBottom w:val="0"/>
              <w:divBdr>
                <w:top w:val="none" w:sz="0" w:space="0" w:color="auto"/>
                <w:left w:val="none" w:sz="0" w:space="0" w:color="auto"/>
                <w:bottom w:val="none" w:sz="0" w:space="0" w:color="auto"/>
                <w:right w:val="none" w:sz="0" w:space="0" w:color="auto"/>
              </w:divBdr>
            </w:div>
            <w:div w:id="1960143021">
              <w:marLeft w:val="0"/>
              <w:marRight w:val="0"/>
              <w:marTop w:val="0"/>
              <w:marBottom w:val="0"/>
              <w:divBdr>
                <w:top w:val="none" w:sz="0" w:space="0" w:color="auto"/>
                <w:left w:val="none" w:sz="0" w:space="0" w:color="auto"/>
                <w:bottom w:val="none" w:sz="0" w:space="0" w:color="auto"/>
                <w:right w:val="none" w:sz="0" w:space="0" w:color="auto"/>
              </w:divBdr>
            </w:div>
            <w:div w:id="1492865179">
              <w:marLeft w:val="0"/>
              <w:marRight w:val="0"/>
              <w:marTop w:val="0"/>
              <w:marBottom w:val="0"/>
              <w:divBdr>
                <w:top w:val="none" w:sz="0" w:space="0" w:color="auto"/>
                <w:left w:val="none" w:sz="0" w:space="0" w:color="auto"/>
                <w:bottom w:val="none" w:sz="0" w:space="0" w:color="auto"/>
                <w:right w:val="none" w:sz="0" w:space="0" w:color="auto"/>
              </w:divBdr>
            </w:div>
            <w:div w:id="1518614432">
              <w:marLeft w:val="0"/>
              <w:marRight w:val="0"/>
              <w:marTop w:val="0"/>
              <w:marBottom w:val="0"/>
              <w:divBdr>
                <w:top w:val="none" w:sz="0" w:space="0" w:color="auto"/>
                <w:left w:val="none" w:sz="0" w:space="0" w:color="auto"/>
                <w:bottom w:val="none" w:sz="0" w:space="0" w:color="auto"/>
                <w:right w:val="none" w:sz="0" w:space="0" w:color="auto"/>
              </w:divBdr>
            </w:div>
            <w:div w:id="57869174">
              <w:marLeft w:val="0"/>
              <w:marRight w:val="0"/>
              <w:marTop w:val="0"/>
              <w:marBottom w:val="0"/>
              <w:divBdr>
                <w:top w:val="none" w:sz="0" w:space="0" w:color="auto"/>
                <w:left w:val="none" w:sz="0" w:space="0" w:color="auto"/>
                <w:bottom w:val="none" w:sz="0" w:space="0" w:color="auto"/>
                <w:right w:val="none" w:sz="0" w:space="0" w:color="auto"/>
              </w:divBdr>
            </w:div>
            <w:div w:id="1582442815">
              <w:marLeft w:val="0"/>
              <w:marRight w:val="0"/>
              <w:marTop w:val="0"/>
              <w:marBottom w:val="0"/>
              <w:divBdr>
                <w:top w:val="none" w:sz="0" w:space="0" w:color="auto"/>
                <w:left w:val="none" w:sz="0" w:space="0" w:color="auto"/>
                <w:bottom w:val="none" w:sz="0" w:space="0" w:color="auto"/>
                <w:right w:val="none" w:sz="0" w:space="0" w:color="auto"/>
              </w:divBdr>
            </w:div>
            <w:div w:id="1754277389">
              <w:marLeft w:val="0"/>
              <w:marRight w:val="0"/>
              <w:marTop w:val="0"/>
              <w:marBottom w:val="0"/>
              <w:divBdr>
                <w:top w:val="none" w:sz="0" w:space="0" w:color="auto"/>
                <w:left w:val="none" w:sz="0" w:space="0" w:color="auto"/>
                <w:bottom w:val="none" w:sz="0" w:space="0" w:color="auto"/>
                <w:right w:val="none" w:sz="0" w:space="0" w:color="auto"/>
              </w:divBdr>
            </w:div>
            <w:div w:id="1247693275">
              <w:marLeft w:val="0"/>
              <w:marRight w:val="0"/>
              <w:marTop w:val="0"/>
              <w:marBottom w:val="0"/>
              <w:divBdr>
                <w:top w:val="none" w:sz="0" w:space="0" w:color="auto"/>
                <w:left w:val="none" w:sz="0" w:space="0" w:color="auto"/>
                <w:bottom w:val="none" w:sz="0" w:space="0" w:color="auto"/>
                <w:right w:val="none" w:sz="0" w:space="0" w:color="auto"/>
              </w:divBdr>
            </w:div>
            <w:div w:id="41025954">
              <w:marLeft w:val="0"/>
              <w:marRight w:val="0"/>
              <w:marTop w:val="0"/>
              <w:marBottom w:val="0"/>
              <w:divBdr>
                <w:top w:val="none" w:sz="0" w:space="0" w:color="auto"/>
                <w:left w:val="none" w:sz="0" w:space="0" w:color="auto"/>
                <w:bottom w:val="none" w:sz="0" w:space="0" w:color="auto"/>
                <w:right w:val="none" w:sz="0" w:space="0" w:color="auto"/>
              </w:divBdr>
            </w:div>
            <w:div w:id="753286009">
              <w:marLeft w:val="0"/>
              <w:marRight w:val="0"/>
              <w:marTop w:val="0"/>
              <w:marBottom w:val="0"/>
              <w:divBdr>
                <w:top w:val="none" w:sz="0" w:space="0" w:color="auto"/>
                <w:left w:val="none" w:sz="0" w:space="0" w:color="auto"/>
                <w:bottom w:val="none" w:sz="0" w:space="0" w:color="auto"/>
                <w:right w:val="none" w:sz="0" w:space="0" w:color="auto"/>
              </w:divBdr>
            </w:div>
            <w:div w:id="446505726">
              <w:marLeft w:val="0"/>
              <w:marRight w:val="0"/>
              <w:marTop w:val="0"/>
              <w:marBottom w:val="0"/>
              <w:divBdr>
                <w:top w:val="none" w:sz="0" w:space="0" w:color="auto"/>
                <w:left w:val="none" w:sz="0" w:space="0" w:color="auto"/>
                <w:bottom w:val="none" w:sz="0" w:space="0" w:color="auto"/>
                <w:right w:val="none" w:sz="0" w:space="0" w:color="auto"/>
              </w:divBdr>
            </w:div>
            <w:div w:id="547465">
              <w:marLeft w:val="0"/>
              <w:marRight w:val="0"/>
              <w:marTop w:val="0"/>
              <w:marBottom w:val="0"/>
              <w:divBdr>
                <w:top w:val="none" w:sz="0" w:space="0" w:color="auto"/>
                <w:left w:val="none" w:sz="0" w:space="0" w:color="auto"/>
                <w:bottom w:val="none" w:sz="0" w:space="0" w:color="auto"/>
                <w:right w:val="none" w:sz="0" w:space="0" w:color="auto"/>
              </w:divBdr>
            </w:div>
            <w:div w:id="1275402880">
              <w:marLeft w:val="0"/>
              <w:marRight w:val="0"/>
              <w:marTop w:val="0"/>
              <w:marBottom w:val="0"/>
              <w:divBdr>
                <w:top w:val="none" w:sz="0" w:space="0" w:color="auto"/>
                <w:left w:val="none" w:sz="0" w:space="0" w:color="auto"/>
                <w:bottom w:val="none" w:sz="0" w:space="0" w:color="auto"/>
                <w:right w:val="none" w:sz="0" w:space="0" w:color="auto"/>
              </w:divBdr>
            </w:div>
            <w:div w:id="664744199">
              <w:marLeft w:val="0"/>
              <w:marRight w:val="0"/>
              <w:marTop w:val="0"/>
              <w:marBottom w:val="0"/>
              <w:divBdr>
                <w:top w:val="none" w:sz="0" w:space="0" w:color="auto"/>
                <w:left w:val="none" w:sz="0" w:space="0" w:color="auto"/>
                <w:bottom w:val="none" w:sz="0" w:space="0" w:color="auto"/>
                <w:right w:val="none" w:sz="0" w:space="0" w:color="auto"/>
              </w:divBdr>
            </w:div>
            <w:div w:id="31618260">
              <w:marLeft w:val="0"/>
              <w:marRight w:val="0"/>
              <w:marTop w:val="0"/>
              <w:marBottom w:val="0"/>
              <w:divBdr>
                <w:top w:val="none" w:sz="0" w:space="0" w:color="auto"/>
                <w:left w:val="none" w:sz="0" w:space="0" w:color="auto"/>
                <w:bottom w:val="none" w:sz="0" w:space="0" w:color="auto"/>
                <w:right w:val="none" w:sz="0" w:space="0" w:color="auto"/>
              </w:divBdr>
            </w:div>
            <w:div w:id="645207545">
              <w:marLeft w:val="0"/>
              <w:marRight w:val="0"/>
              <w:marTop w:val="0"/>
              <w:marBottom w:val="0"/>
              <w:divBdr>
                <w:top w:val="none" w:sz="0" w:space="0" w:color="auto"/>
                <w:left w:val="none" w:sz="0" w:space="0" w:color="auto"/>
                <w:bottom w:val="none" w:sz="0" w:space="0" w:color="auto"/>
                <w:right w:val="none" w:sz="0" w:space="0" w:color="auto"/>
              </w:divBdr>
            </w:div>
            <w:div w:id="2133011738">
              <w:marLeft w:val="0"/>
              <w:marRight w:val="0"/>
              <w:marTop w:val="0"/>
              <w:marBottom w:val="0"/>
              <w:divBdr>
                <w:top w:val="none" w:sz="0" w:space="0" w:color="auto"/>
                <w:left w:val="none" w:sz="0" w:space="0" w:color="auto"/>
                <w:bottom w:val="none" w:sz="0" w:space="0" w:color="auto"/>
                <w:right w:val="none" w:sz="0" w:space="0" w:color="auto"/>
              </w:divBdr>
            </w:div>
            <w:div w:id="1273126624">
              <w:marLeft w:val="0"/>
              <w:marRight w:val="0"/>
              <w:marTop w:val="0"/>
              <w:marBottom w:val="0"/>
              <w:divBdr>
                <w:top w:val="none" w:sz="0" w:space="0" w:color="auto"/>
                <w:left w:val="none" w:sz="0" w:space="0" w:color="auto"/>
                <w:bottom w:val="none" w:sz="0" w:space="0" w:color="auto"/>
                <w:right w:val="none" w:sz="0" w:space="0" w:color="auto"/>
              </w:divBdr>
            </w:div>
            <w:div w:id="1842575274">
              <w:marLeft w:val="0"/>
              <w:marRight w:val="0"/>
              <w:marTop w:val="0"/>
              <w:marBottom w:val="0"/>
              <w:divBdr>
                <w:top w:val="none" w:sz="0" w:space="0" w:color="auto"/>
                <w:left w:val="none" w:sz="0" w:space="0" w:color="auto"/>
                <w:bottom w:val="none" w:sz="0" w:space="0" w:color="auto"/>
                <w:right w:val="none" w:sz="0" w:space="0" w:color="auto"/>
              </w:divBdr>
            </w:div>
            <w:div w:id="1544126412">
              <w:marLeft w:val="0"/>
              <w:marRight w:val="0"/>
              <w:marTop w:val="0"/>
              <w:marBottom w:val="0"/>
              <w:divBdr>
                <w:top w:val="none" w:sz="0" w:space="0" w:color="auto"/>
                <w:left w:val="none" w:sz="0" w:space="0" w:color="auto"/>
                <w:bottom w:val="none" w:sz="0" w:space="0" w:color="auto"/>
                <w:right w:val="none" w:sz="0" w:space="0" w:color="auto"/>
              </w:divBdr>
            </w:div>
            <w:div w:id="1879974349">
              <w:marLeft w:val="0"/>
              <w:marRight w:val="0"/>
              <w:marTop w:val="0"/>
              <w:marBottom w:val="0"/>
              <w:divBdr>
                <w:top w:val="none" w:sz="0" w:space="0" w:color="auto"/>
                <w:left w:val="none" w:sz="0" w:space="0" w:color="auto"/>
                <w:bottom w:val="none" w:sz="0" w:space="0" w:color="auto"/>
                <w:right w:val="none" w:sz="0" w:space="0" w:color="auto"/>
              </w:divBdr>
            </w:div>
            <w:div w:id="1487555951">
              <w:marLeft w:val="0"/>
              <w:marRight w:val="0"/>
              <w:marTop w:val="0"/>
              <w:marBottom w:val="0"/>
              <w:divBdr>
                <w:top w:val="none" w:sz="0" w:space="0" w:color="auto"/>
                <w:left w:val="none" w:sz="0" w:space="0" w:color="auto"/>
                <w:bottom w:val="none" w:sz="0" w:space="0" w:color="auto"/>
                <w:right w:val="none" w:sz="0" w:space="0" w:color="auto"/>
              </w:divBdr>
            </w:div>
            <w:div w:id="1060910167">
              <w:marLeft w:val="0"/>
              <w:marRight w:val="0"/>
              <w:marTop w:val="0"/>
              <w:marBottom w:val="0"/>
              <w:divBdr>
                <w:top w:val="none" w:sz="0" w:space="0" w:color="auto"/>
                <w:left w:val="none" w:sz="0" w:space="0" w:color="auto"/>
                <w:bottom w:val="none" w:sz="0" w:space="0" w:color="auto"/>
                <w:right w:val="none" w:sz="0" w:space="0" w:color="auto"/>
              </w:divBdr>
            </w:div>
            <w:div w:id="2140684486">
              <w:marLeft w:val="0"/>
              <w:marRight w:val="0"/>
              <w:marTop w:val="0"/>
              <w:marBottom w:val="0"/>
              <w:divBdr>
                <w:top w:val="none" w:sz="0" w:space="0" w:color="auto"/>
                <w:left w:val="none" w:sz="0" w:space="0" w:color="auto"/>
                <w:bottom w:val="none" w:sz="0" w:space="0" w:color="auto"/>
                <w:right w:val="none" w:sz="0" w:space="0" w:color="auto"/>
              </w:divBdr>
            </w:div>
            <w:div w:id="274678666">
              <w:marLeft w:val="0"/>
              <w:marRight w:val="0"/>
              <w:marTop w:val="0"/>
              <w:marBottom w:val="0"/>
              <w:divBdr>
                <w:top w:val="none" w:sz="0" w:space="0" w:color="auto"/>
                <w:left w:val="none" w:sz="0" w:space="0" w:color="auto"/>
                <w:bottom w:val="none" w:sz="0" w:space="0" w:color="auto"/>
                <w:right w:val="none" w:sz="0" w:space="0" w:color="auto"/>
              </w:divBdr>
            </w:div>
            <w:div w:id="257718943">
              <w:marLeft w:val="0"/>
              <w:marRight w:val="0"/>
              <w:marTop w:val="0"/>
              <w:marBottom w:val="0"/>
              <w:divBdr>
                <w:top w:val="none" w:sz="0" w:space="0" w:color="auto"/>
                <w:left w:val="none" w:sz="0" w:space="0" w:color="auto"/>
                <w:bottom w:val="none" w:sz="0" w:space="0" w:color="auto"/>
                <w:right w:val="none" w:sz="0" w:space="0" w:color="auto"/>
              </w:divBdr>
            </w:div>
            <w:div w:id="1179614190">
              <w:marLeft w:val="0"/>
              <w:marRight w:val="0"/>
              <w:marTop w:val="0"/>
              <w:marBottom w:val="0"/>
              <w:divBdr>
                <w:top w:val="none" w:sz="0" w:space="0" w:color="auto"/>
                <w:left w:val="none" w:sz="0" w:space="0" w:color="auto"/>
                <w:bottom w:val="none" w:sz="0" w:space="0" w:color="auto"/>
                <w:right w:val="none" w:sz="0" w:space="0" w:color="auto"/>
              </w:divBdr>
            </w:div>
            <w:div w:id="367099541">
              <w:marLeft w:val="0"/>
              <w:marRight w:val="0"/>
              <w:marTop w:val="0"/>
              <w:marBottom w:val="0"/>
              <w:divBdr>
                <w:top w:val="none" w:sz="0" w:space="0" w:color="auto"/>
                <w:left w:val="none" w:sz="0" w:space="0" w:color="auto"/>
                <w:bottom w:val="none" w:sz="0" w:space="0" w:color="auto"/>
                <w:right w:val="none" w:sz="0" w:space="0" w:color="auto"/>
              </w:divBdr>
            </w:div>
            <w:div w:id="1407534421">
              <w:marLeft w:val="0"/>
              <w:marRight w:val="0"/>
              <w:marTop w:val="0"/>
              <w:marBottom w:val="0"/>
              <w:divBdr>
                <w:top w:val="none" w:sz="0" w:space="0" w:color="auto"/>
                <w:left w:val="none" w:sz="0" w:space="0" w:color="auto"/>
                <w:bottom w:val="none" w:sz="0" w:space="0" w:color="auto"/>
                <w:right w:val="none" w:sz="0" w:space="0" w:color="auto"/>
              </w:divBdr>
            </w:div>
            <w:div w:id="2071615735">
              <w:marLeft w:val="0"/>
              <w:marRight w:val="0"/>
              <w:marTop w:val="0"/>
              <w:marBottom w:val="0"/>
              <w:divBdr>
                <w:top w:val="none" w:sz="0" w:space="0" w:color="auto"/>
                <w:left w:val="none" w:sz="0" w:space="0" w:color="auto"/>
                <w:bottom w:val="none" w:sz="0" w:space="0" w:color="auto"/>
                <w:right w:val="none" w:sz="0" w:space="0" w:color="auto"/>
              </w:divBdr>
            </w:div>
            <w:div w:id="727146613">
              <w:marLeft w:val="0"/>
              <w:marRight w:val="0"/>
              <w:marTop w:val="0"/>
              <w:marBottom w:val="0"/>
              <w:divBdr>
                <w:top w:val="none" w:sz="0" w:space="0" w:color="auto"/>
                <w:left w:val="none" w:sz="0" w:space="0" w:color="auto"/>
                <w:bottom w:val="none" w:sz="0" w:space="0" w:color="auto"/>
                <w:right w:val="none" w:sz="0" w:space="0" w:color="auto"/>
              </w:divBdr>
            </w:div>
            <w:div w:id="158548127">
              <w:marLeft w:val="0"/>
              <w:marRight w:val="0"/>
              <w:marTop w:val="0"/>
              <w:marBottom w:val="0"/>
              <w:divBdr>
                <w:top w:val="none" w:sz="0" w:space="0" w:color="auto"/>
                <w:left w:val="none" w:sz="0" w:space="0" w:color="auto"/>
                <w:bottom w:val="none" w:sz="0" w:space="0" w:color="auto"/>
                <w:right w:val="none" w:sz="0" w:space="0" w:color="auto"/>
              </w:divBdr>
            </w:div>
            <w:div w:id="740713473">
              <w:marLeft w:val="0"/>
              <w:marRight w:val="0"/>
              <w:marTop w:val="0"/>
              <w:marBottom w:val="0"/>
              <w:divBdr>
                <w:top w:val="none" w:sz="0" w:space="0" w:color="auto"/>
                <w:left w:val="none" w:sz="0" w:space="0" w:color="auto"/>
                <w:bottom w:val="none" w:sz="0" w:space="0" w:color="auto"/>
                <w:right w:val="none" w:sz="0" w:space="0" w:color="auto"/>
              </w:divBdr>
            </w:div>
            <w:div w:id="854920934">
              <w:marLeft w:val="0"/>
              <w:marRight w:val="0"/>
              <w:marTop w:val="0"/>
              <w:marBottom w:val="0"/>
              <w:divBdr>
                <w:top w:val="none" w:sz="0" w:space="0" w:color="auto"/>
                <w:left w:val="none" w:sz="0" w:space="0" w:color="auto"/>
                <w:bottom w:val="none" w:sz="0" w:space="0" w:color="auto"/>
                <w:right w:val="none" w:sz="0" w:space="0" w:color="auto"/>
              </w:divBdr>
            </w:div>
            <w:div w:id="721444268">
              <w:marLeft w:val="0"/>
              <w:marRight w:val="0"/>
              <w:marTop w:val="0"/>
              <w:marBottom w:val="0"/>
              <w:divBdr>
                <w:top w:val="none" w:sz="0" w:space="0" w:color="auto"/>
                <w:left w:val="none" w:sz="0" w:space="0" w:color="auto"/>
                <w:bottom w:val="none" w:sz="0" w:space="0" w:color="auto"/>
                <w:right w:val="none" w:sz="0" w:space="0" w:color="auto"/>
              </w:divBdr>
            </w:div>
            <w:div w:id="1180200489">
              <w:marLeft w:val="0"/>
              <w:marRight w:val="0"/>
              <w:marTop w:val="0"/>
              <w:marBottom w:val="0"/>
              <w:divBdr>
                <w:top w:val="none" w:sz="0" w:space="0" w:color="auto"/>
                <w:left w:val="none" w:sz="0" w:space="0" w:color="auto"/>
                <w:bottom w:val="none" w:sz="0" w:space="0" w:color="auto"/>
                <w:right w:val="none" w:sz="0" w:space="0" w:color="auto"/>
              </w:divBdr>
            </w:div>
            <w:div w:id="1137601214">
              <w:marLeft w:val="0"/>
              <w:marRight w:val="0"/>
              <w:marTop w:val="0"/>
              <w:marBottom w:val="0"/>
              <w:divBdr>
                <w:top w:val="none" w:sz="0" w:space="0" w:color="auto"/>
                <w:left w:val="none" w:sz="0" w:space="0" w:color="auto"/>
                <w:bottom w:val="none" w:sz="0" w:space="0" w:color="auto"/>
                <w:right w:val="none" w:sz="0" w:space="0" w:color="auto"/>
              </w:divBdr>
            </w:div>
            <w:div w:id="285737896">
              <w:marLeft w:val="0"/>
              <w:marRight w:val="0"/>
              <w:marTop w:val="0"/>
              <w:marBottom w:val="0"/>
              <w:divBdr>
                <w:top w:val="none" w:sz="0" w:space="0" w:color="auto"/>
                <w:left w:val="none" w:sz="0" w:space="0" w:color="auto"/>
                <w:bottom w:val="none" w:sz="0" w:space="0" w:color="auto"/>
                <w:right w:val="none" w:sz="0" w:space="0" w:color="auto"/>
              </w:divBdr>
            </w:div>
            <w:div w:id="1502743881">
              <w:marLeft w:val="0"/>
              <w:marRight w:val="0"/>
              <w:marTop w:val="0"/>
              <w:marBottom w:val="0"/>
              <w:divBdr>
                <w:top w:val="none" w:sz="0" w:space="0" w:color="auto"/>
                <w:left w:val="none" w:sz="0" w:space="0" w:color="auto"/>
                <w:bottom w:val="none" w:sz="0" w:space="0" w:color="auto"/>
                <w:right w:val="none" w:sz="0" w:space="0" w:color="auto"/>
              </w:divBdr>
            </w:div>
            <w:div w:id="770055496">
              <w:marLeft w:val="0"/>
              <w:marRight w:val="0"/>
              <w:marTop w:val="0"/>
              <w:marBottom w:val="0"/>
              <w:divBdr>
                <w:top w:val="none" w:sz="0" w:space="0" w:color="auto"/>
                <w:left w:val="none" w:sz="0" w:space="0" w:color="auto"/>
                <w:bottom w:val="none" w:sz="0" w:space="0" w:color="auto"/>
                <w:right w:val="none" w:sz="0" w:space="0" w:color="auto"/>
              </w:divBdr>
            </w:div>
            <w:div w:id="1803691340">
              <w:marLeft w:val="0"/>
              <w:marRight w:val="0"/>
              <w:marTop w:val="0"/>
              <w:marBottom w:val="0"/>
              <w:divBdr>
                <w:top w:val="none" w:sz="0" w:space="0" w:color="auto"/>
                <w:left w:val="none" w:sz="0" w:space="0" w:color="auto"/>
                <w:bottom w:val="none" w:sz="0" w:space="0" w:color="auto"/>
                <w:right w:val="none" w:sz="0" w:space="0" w:color="auto"/>
              </w:divBdr>
            </w:div>
            <w:div w:id="1706131074">
              <w:marLeft w:val="0"/>
              <w:marRight w:val="0"/>
              <w:marTop w:val="0"/>
              <w:marBottom w:val="0"/>
              <w:divBdr>
                <w:top w:val="none" w:sz="0" w:space="0" w:color="auto"/>
                <w:left w:val="none" w:sz="0" w:space="0" w:color="auto"/>
                <w:bottom w:val="none" w:sz="0" w:space="0" w:color="auto"/>
                <w:right w:val="none" w:sz="0" w:space="0" w:color="auto"/>
              </w:divBdr>
            </w:div>
            <w:div w:id="1944654010">
              <w:marLeft w:val="0"/>
              <w:marRight w:val="0"/>
              <w:marTop w:val="0"/>
              <w:marBottom w:val="0"/>
              <w:divBdr>
                <w:top w:val="none" w:sz="0" w:space="0" w:color="auto"/>
                <w:left w:val="none" w:sz="0" w:space="0" w:color="auto"/>
                <w:bottom w:val="none" w:sz="0" w:space="0" w:color="auto"/>
                <w:right w:val="none" w:sz="0" w:space="0" w:color="auto"/>
              </w:divBdr>
            </w:div>
            <w:div w:id="789082385">
              <w:marLeft w:val="0"/>
              <w:marRight w:val="0"/>
              <w:marTop w:val="0"/>
              <w:marBottom w:val="0"/>
              <w:divBdr>
                <w:top w:val="none" w:sz="0" w:space="0" w:color="auto"/>
                <w:left w:val="none" w:sz="0" w:space="0" w:color="auto"/>
                <w:bottom w:val="none" w:sz="0" w:space="0" w:color="auto"/>
                <w:right w:val="none" w:sz="0" w:space="0" w:color="auto"/>
              </w:divBdr>
            </w:div>
            <w:div w:id="1257788814">
              <w:marLeft w:val="0"/>
              <w:marRight w:val="0"/>
              <w:marTop w:val="0"/>
              <w:marBottom w:val="0"/>
              <w:divBdr>
                <w:top w:val="none" w:sz="0" w:space="0" w:color="auto"/>
                <w:left w:val="none" w:sz="0" w:space="0" w:color="auto"/>
                <w:bottom w:val="none" w:sz="0" w:space="0" w:color="auto"/>
                <w:right w:val="none" w:sz="0" w:space="0" w:color="auto"/>
              </w:divBdr>
            </w:div>
            <w:div w:id="1476027001">
              <w:marLeft w:val="0"/>
              <w:marRight w:val="0"/>
              <w:marTop w:val="0"/>
              <w:marBottom w:val="0"/>
              <w:divBdr>
                <w:top w:val="none" w:sz="0" w:space="0" w:color="auto"/>
                <w:left w:val="none" w:sz="0" w:space="0" w:color="auto"/>
                <w:bottom w:val="none" w:sz="0" w:space="0" w:color="auto"/>
                <w:right w:val="none" w:sz="0" w:space="0" w:color="auto"/>
              </w:divBdr>
            </w:div>
            <w:div w:id="1343044904">
              <w:marLeft w:val="0"/>
              <w:marRight w:val="0"/>
              <w:marTop w:val="0"/>
              <w:marBottom w:val="0"/>
              <w:divBdr>
                <w:top w:val="none" w:sz="0" w:space="0" w:color="auto"/>
                <w:left w:val="none" w:sz="0" w:space="0" w:color="auto"/>
                <w:bottom w:val="none" w:sz="0" w:space="0" w:color="auto"/>
                <w:right w:val="none" w:sz="0" w:space="0" w:color="auto"/>
              </w:divBdr>
            </w:div>
            <w:div w:id="1003510983">
              <w:marLeft w:val="0"/>
              <w:marRight w:val="0"/>
              <w:marTop w:val="0"/>
              <w:marBottom w:val="0"/>
              <w:divBdr>
                <w:top w:val="none" w:sz="0" w:space="0" w:color="auto"/>
                <w:left w:val="none" w:sz="0" w:space="0" w:color="auto"/>
                <w:bottom w:val="none" w:sz="0" w:space="0" w:color="auto"/>
                <w:right w:val="none" w:sz="0" w:space="0" w:color="auto"/>
              </w:divBdr>
            </w:div>
            <w:div w:id="1740638859">
              <w:marLeft w:val="0"/>
              <w:marRight w:val="0"/>
              <w:marTop w:val="0"/>
              <w:marBottom w:val="0"/>
              <w:divBdr>
                <w:top w:val="none" w:sz="0" w:space="0" w:color="auto"/>
                <w:left w:val="none" w:sz="0" w:space="0" w:color="auto"/>
                <w:bottom w:val="none" w:sz="0" w:space="0" w:color="auto"/>
                <w:right w:val="none" w:sz="0" w:space="0" w:color="auto"/>
              </w:divBdr>
            </w:div>
            <w:div w:id="2084184176">
              <w:marLeft w:val="0"/>
              <w:marRight w:val="0"/>
              <w:marTop w:val="0"/>
              <w:marBottom w:val="0"/>
              <w:divBdr>
                <w:top w:val="none" w:sz="0" w:space="0" w:color="auto"/>
                <w:left w:val="none" w:sz="0" w:space="0" w:color="auto"/>
                <w:bottom w:val="none" w:sz="0" w:space="0" w:color="auto"/>
                <w:right w:val="none" w:sz="0" w:space="0" w:color="auto"/>
              </w:divBdr>
            </w:div>
            <w:div w:id="2027829981">
              <w:marLeft w:val="0"/>
              <w:marRight w:val="0"/>
              <w:marTop w:val="0"/>
              <w:marBottom w:val="0"/>
              <w:divBdr>
                <w:top w:val="none" w:sz="0" w:space="0" w:color="auto"/>
                <w:left w:val="none" w:sz="0" w:space="0" w:color="auto"/>
                <w:bottom w:val="none" w:sz="0" w:space="0" w:color="auto"/>
                <w:right w:val="none" w:sz="0" w:space="0" w:color="auto"/>
              </w:divBdr>
            </w:div>
            <w:div w:id="965352432">
              <w:marLeft w:val="0"/>
              <w:marRight w:val="0"/>
              <w:marTop w:val="0"/>
              <w:marBottom w:val="0"/>
              <w:divBdr>
                <w:top w:val="none" w:sz="0" w:space="0" w:color="auto"/>
                <w:left w:val="none" w:sz="0" w:space="0" w:color="auto"/>
                <w:bottom w:val="none" w:sz="0" w:space="0" w:color="auto"/>
                <w:right w:val="none" w:sz="0" w:space="0" w:color="auto"/>
              </w:divBdr>
            </w:div>
            <w:div w:id="1572696019">
              <w:marLeft w:val="0"/>
              <w:marRight w:val="0"/>
              <w:marTop w:val="0"/>
              <w:marBottom w:val="0"/>
              <w:divBdr>
                <w:top w:val="none" w:sz="0" w:space="0" w:color="auto"/>
                <w:left w:val="none" w:sz="0" w:space="0" w:color="auto"/>
                <w:bottom w:val="none" w:sz="0" w:space="0" w:color="auto"/>
                <w:right w:val="none" w:sz="0" w:space="0" w:color="auto"/>
              </w:divBdr>
            </w:div>
            <w:div w:id="396590802">
              <w:marLeft w:val="0"/>
              <w:marRight w:val="0"/>
              <w:marTop w:val="0"/>
              <w:marBottom w:val="0"/>
              <w:divBdr>
                <w:top w:val="none" w:sz="0" w:space="0" w:color="auto"/>
                <w:left w:val="none" w:sz="0" w:space="0" w:color="auto"/>
                <w:bottom w:val="none" w:sz="0" w:space="0" w:color="auto"/>
                <w:right w:val="none" w:sz="0" w:space="0" w:color="auto"/>
              </w:divBdr>
            </w:div>
            <w:div w:id="2021732301">
              <w:marLeft w:val="0"/>
              <w:marRight w:val="0"/>
              <w:marTop w:val="0"/>
              <w:marBottom w:val="0"/>
              <w:divBdr>
                <w:top w:val="none" w:sz="0" w:space="0" w:color="auto"/>
                <w:left w:val="none" w:sz="0" w:space="0" w:color="auto"/>
                <w:bottom w:val="none" w:sz="0" w:space="0" w:color="auto"/>
                <w:right w:val="none" w:sz="0" w:space="0" w:color="auto"/>
              </w:divBdr>
            </w:div>
            <w:div w:id="1368214658">
              <w:marLeft w:val="0"/>
              <w:marRight w:val="0"/>
              <w:marTop w:val="0"/>
              <w:marBottom w:val="0"/>
              <w:divBdr>
                <w:top w:val="none" w:sz="0" w:space="0" w:color="auto"/>
                <w:left w:val="none" w:sz="0" w:space="0" w:color="auto"/>
                <w:bottom w:val="none" w:sz="0" w:space="0" w:color="auto"/>
                <w:right w:val="none" w:sz="0" w:space="0" w:color="auto"/>
              </w:divBdr>
            </w:div>
            <w:div w:id="776873318">
              <w:marLeft w:val="0"/>
              <w:marRight w:val="0"/>
              <w:marTop w:val="0"/>
              <w:marBottom w:val="0"/>
              <w:divBdr>
                <w:top w:val="none" w:sz="0" w:space="0" w:color="auto"/>
                <w:left w:val="none" w:sz="0" w:space="0" w:color="auto"/>
                <w:bottom w:val="none" w:sz="0" w:space="0" w:color="auto"/>
                <w:right w:val="none" w:sz="0" w:space="0" w:color="auto"/>
              </w:divBdr>
            </w:div>
            <w:div w:id="1479223083">
              <w:marLeft w:val="0"/>
              <w:marRight w:val="0"/>
              <w:marTop w:val="0"/>
              <w:marBottom w:val="0"/>
              <w:divBdr>
                <w:top w:val="none" w:sz="0" w:space="0" w:color="auto"/>
                <w:left w:val="none" w:sz="0" w:space="0" w:color="auto"/>
                <w:bottom w:val="none" w:sz="0" w:space="0" w:color="auto"/>
                <w:right w:val="none" w:sz="0" w:space="0" w:color="auto"/>
              </w:divBdr>
            </w:div>
            <w:div w:id="535387519">
              <w:marLeft w:val="0"/>
              <w:marRight w:val="0"/>
              <w:marTop w:val="0"/>
              <w:marBottom w:val="0"/>
              <w:divBdr>
                <w:top w:val="none" w:sz="0" w:space="0" w:color="auto"/>
                <w:left w:val="none" w:sz="0" w:space="0" w:color="auto"/>
                <w:bottom w:val="none" w:sz="0" w:space="0" w:color="auto"/>
                <w:right w:val="none" w:sz="0" w:space="0" w:color="auto"/>
              </w:divBdr>
            </w:div>
            <w:div w:id="1915774996">
              <w:marLeft w:val="0"/>
              <w:marRight w:val="0"/>
              <w:marTop w:val="0"/>
              <w:marBottom w:val="0"/>
              <w:divBdr>
                <w:top w:val="none" w:sz="0" w:space="0" w:color="auto"/>
                <w:left w:val="none" w:sz="0" w:space="0" w:color="auto"/>
                <w:bottom w:val="none" w:sz="0" w:space="0" w:color="auto"/>
                <w:right w:val="none" w:sz="0" w:space="0" w:color="auto"/>
              </w:divBdr>
            </w:div>
            <w:div w:id="1812210187">
              <w:marLeft w:val="0"/>
              <w:marRight w:val="0"/>
              <w:marTop w:val="0"/>
              <w:marBottom w:val="0"/>
              <w:divBdr>
                <w:top w:val="none" w:sz="0" w:space="0" w:color="auto"/>
                <w:left w:val="none" w:sz="0" w:space="0" w:color="auto"/>
                <w:bottom w:val="none" w:sz="0" w:space="0" w:color="auto"/>
                <w:right w:val="none" w:sz="0" w:space="0" w:color="auto"/>
              </w:divBdr>
            </w:div>
            <w:div w:id="606667806">
              <w:marLeft w:val="0"/>
              <w:marRight w:val="0"/>
              <w:marTop w:val="0"/>
              <w:marBottom w:val="0"/>
              <w:divBdr>
                <w:top w:val="none" w:sz="0" w:space="0" w:color="auto"/>
                <w:left w:val="none" w:sz="0" w:space="0" w:color="auto"/>
                <w:bottom w:val="none" w:sz="0" w:space="0" w:color="auto"/>
                <w:right w:val="none" w:sz="0" w:space="0" w:color="auto"/>
              </w:divBdr>
            </w:div>
            <w:div w:id="39985850">
              <w:marLeft w:val="0"/>
              <w:marRight w:val="0"/>
              <w:marTop w:val="0"/>
              <w:marBottom w:val="0"/>
              <w:divBdr>
                <w:top w:val="none" w:sz="0" w:space="0" w:color="auto"/>
                <w:left w:val="none" w:sz="0" w:space="0" w:color="auto"/>
                <w:bottom w:val="none" w:sz="0" w:space="0" w:color="auto"/>
                <w:right w:val="none" w:sz="0" w:space="0" w:color="auto"/>
              </w:divBdr>
            </w:div>
            <w:div w:id="1215002131">
              <w:marLeft w:val="0"/>
              <w:marRight w:val="0"/>
              <w:marTop w:val="0"/>
              <w:marBottom w:val="0"/>
              <w:divBdr>
                <w:top w:val="none" w:sz="0" w:space="0" w:color="auto"/>
                <w:left w:val="none" w:sz="0" w:space="0" w:color="auto"/>
                <w:bottom w:val="none" w:sz="0" w:space="0" w:color="auto"/>
                <w:right w:val="none" w:sz="0" w:space="0" w:color="auto"/>
              </w:divBdr>
            </w:div>
            <w:div w:id="1577981855">
              <w:marLeft w:val="0"/>
              <w:marRight w:val="0"/>
              <w:marTop w:val="0"/>
              <w:marBottom w:val="0"/>
              <w:divBdr>
                <w:top w:val="none" w:sz="0" w:space="0" w:color="auto"/>
                <w:left w:val="none" w:sz="0" w:space="0" w:color="auto"/>
                <w:bottom w:val="none" w:sz="0" w:space="0" w:color="auto"/>
                <w:right w:val="none" w:sz="0" w:space="0" w:color="auto"/>
              </w:divBdr>
            </w:div>
            <w:div w:id="1295059541">
              <w:marLeft w:val="0"/>
              <w:marRight w:val="0"/>
              <w:marTop w:val="0"/>
              <w:marBottom w:val="0"/>
              <w:divBdr>
                <w:top w:val="none" w:sz="0" w:space="0" w:color="auto"/>
                <w:left w:val="none" w:sz="0" w:space="0" w:color="auto"/>
                <w:bottom w:val="none" w:sz="0" w:space="0" w:color="auto"/>
                <w:right w:val="none" w:sz="0" w:space="0" w:color="auto"/>
              </w:divBdr>
            </w:div>
            <w:div w:id="1647004842">
              <w:marLeft w:val="0"/>
              <w:marRight w:val="0"/>
              <w:marTop w:val="0"/>
              <w:marBottom w:val="0"/>
              <w:divBdr>
                <w:top w:val="none" w:sz="0" w:space="0" w:color="auto"/>
                <w:left w:val="none" w:sz="0" w:space="0" w:color="auto"/>
                <w:bottom w:val="none" w:sz="0" w:space="0" w:color="auto"/>
                <w:right w:val="none" w:sz="0" w:space="0" w:color="auto"/>
              </w:divBdr>
            </w:div>
            <w:div w:id="824081601">
              <w:marLeft w:val="0"/>
              <w:marRight w:val="0"/>
              <w:marTop w:val="0"/>
              <w:marBottom w:val="0"/>
              <w:divBdr>
                <w:top w:val="none" w:sz="0" w:space="0" w:color="auto"/>
                <w:left w:val="none" w:sz="0" w:space="0" w:color="auto"/>
                <w:bottom w:val="none" w:sz="0" w:space="0" w:color="auto"/>
                <w:right w:val="none" w:sz="0" w:space="0" w:color="auto"/>
              </w:divBdr>
            </w:div>
            <w:div w:id="902720689">
              <w:marLeft w:val="0"/>
              <w:marRight w:val="0"/>
              <w:marTop w:val="0"/>
              <w:marBottom w:val="0"/>
              <w:divBdr>
                <w:top w:val="none" w:sz="0" w:space="0" w:color="auto"/>
                <w:left w:val="none" w:sz="0" w:space="0" w:color="auto"/>
                <w:bottom w:val="none" w:sz="0" w:space="0" w:color="auto"/>
                <w:right w:val="none" w:sz="0" w:space="0" w:color="auto"/>
              </w:divBdr>
            </w:div>
            <w:div w:id="1965502889">
              <w:marLeft w:val="0"/>
              <w:marRight w:val="0"/>
              <w:marTop w:val="0"/>
              <w:marBottom w:val="0"/>
              <w:divBdr>
                <w:top w:val="none" w:sz="0" w:space="0" w:color="auto"/>
                <w:left w:val="none" w:sz="0" w:space="0" w:color="auto"/>
                <w:bottom w:val="none" w:sz="0" w:space="0" w:color="auto"/>
                <w:right w:val="none" w:sz="0" w:space="0" w:color="auto"/>
              </w:divBdr>
            </w:div>
            <w:div w:id="665740702">
              <w:marLeft w:val="0"/>
              <w:marRight w:val="0"/>
              <w:marTop w:val="0"/>
              <w:marBottom w:val="0"/>
              <w:divBdr>
                <w:top w:val="none" w:sz="0" w:space="0" w:color="auto"/>
                <w:left w:val="none" w:sz="0" w:space="0" w:color="auto"/>
                <w:bottom w:val="none" w:sz="0" w:space="0" w:color="auto"/>
                <w:right w:val="none" w:sz="0" w:space="0" w:color="auto"/>
              </w:divBdr>
            </w:div>
            <w:div w:id="2097551956">
              <w:marLeft w:val="0"/>
              <w:marRight w:val="0"/>
              <w:marTop w:val="0"/>
              <w:marBottom w:val="0"/>
              <w:divBdr>
                <w:top w:val="none" w:sz="0" w:space="0" w:color="auto"/>
                <w:left w:val="none" w:sz="0" w:space="0" w:color="auto"/>
                <w:bottom w:val="none" w:sz="0" w:space="0" w:color="auto"/>
                <w:right w:val="none" w:sz="0" w:space="0" w:color="auto"/>
              </w:divBdr>
            </w:div>
            <w:div w:id="219094984">
              <w:marLeft w:val="0"/>
              <w:marRight w:val="0"/>
              <w:marTop w:val="0"/>
              <w:marBottom w:val="0"/>
              <w:divBdr>
                <w:top w:val="none" w:sz="0" w:space="0" w:color="auto"/>
                <w:left w:val="none" w:sz="0" w:space="0" w:color="auto"/>
                <w:bottom w:val="none" w:sz="0" w:space="0" w:color="auto"/>
                <w:right w:val="none" w:sz="0" w:space="0" w:color="auto"/>
              </w:divBdr>
            </w:div>
            <w:div w:id="1612514532">
              <w:marLeft w:val="0"/>
              <w:marRight w:val="0"/>
              <w:marTop w:val="0"/>
              <w:marBottom w:val="0"/>
              <w:divBdr>
                <w:top w:val="none" w:sz="0" w:space="0" w:color="auto"/>
                <w:left w:val="none" w:sz="0" w:space="0" w:color="auto"/>
                <w:bottom w:val="none" w:sz="0" w:space="0" w:color="auto"/>
                <w:right w:val="none" w:sz="0" w:space="0" w:color="auto"/>
              </w:divBdr>
            </w:div>
            <w:div w:id="937517942">
              <w:marLeft w:val="0"/>
              <w:marRight w:val="0"/>
              <w:marTop w:val="0"/>
              <w:marBottom w:val="0"/>
              <w:divBdr>
                <w:top w:val="none" w:sz="0" w:space="0" w:color="auto"/>
                <w:left w:val="none" w:sz="0" w:space="0" w:color="auto"/>
                <w:bottom w:val="none" w:sz="0" w:space="0" w:color="auto"/>
                <w:right w:val="none" w:sz="0" w:space="0" w:color="auto"/>
              </w:divBdr>
            </w:div>
            <w:div w:id="990911769">
              <w:marLeft w:val="0"/>
              <w:marRight w:val="0"/>
              <w:marTop w:val="0"/>
              <w:marBottom w:val="0"/>
              <w:divBdr>
                <w:top w:val="none" w:sz="0" w:space="0" w:color="auto"/>
                <w:left w:val="none" w:sz="0" w:space="0" w:color="auto"/>
                <w:bottom w:val="none" w:sz="0" w:space="0" w:color="auto"/>
                <w:right w:val="none" w:sz="0" w:space="0" w:color="auto"/>
              </w:divBdr>
            </w:div>
            <w:div w:id="1724060598">
              <w:marLeft w:val="0"/>
              <w:marRight w:val="0"/>
              <w:marTop w:val="0"/>
              <w:marBottom w:val="0"/>
              <w:divBdr>
                <w:top w:val="none" w:sz="0" w:space="0" w:color="auto"/>
                <w:left w:val="none" w:sz="0" w:space="0" w:color="auto"/>
                <w:bottom w:val="none" w:sz="0" w:space="0" w:color="auto"/>
                <w:right w:val="none" w:sz="0" w:space="0" w:color="auto"/>
              </w:divBdr>
            </w:div>
            <w:div w:id="1160388293">
              <w:marLeft w:val="0"/>
              <w:marRight w:val="0"/>
              <w:marTop w:val="0"/>
              <w:marBottom w:val="0"/>
              <w:divBdr>
                <w:top w:val="none" w:sz="0" w:space="0" w:color="auto"/>
                <w:left w:val="none" w:sz="0" w:space="0" w:color="auto"/>
                <w:bottom w:val="none" w:sz="0" w:space="0" w:color="auto"/>
                <w:right w:val="none" w:sz="0" w:space="0" w:color="auto"/>
              </w:divBdr>
            </w:div>
            <w:div w:id="32460880">
              <w:marLeft w:val="0"/>
              <w:marRight w:val="0"/>
              <w:marTop w:val="0"/>
              <w:marBottom w:val="0"/>
              <w:divBdr>
                <w:top w:val="none" w:sz="0" w:space="0" w:color="auto"/>
                <w:left w:val="none" w:sz="0" w:space="0" w:color="auto"/>
                <w:bottom w:val="none" w:sz="0" w:space="0" w:color="auto"/>
                <w:right w:val="none" w:sz="0" w:space="0" w:color="auto"/>
              </w:divBdr>
            </w:div>
            <w:div w:id="831680540">
              <w:marLeft w:val="0"/>
              <w:marRight w:val="0"/>
              <w:marTop w:val="0"/>
              <w:marBottom w:val="0"/>
              <w:divBdr>
                <w:top w:val="none" w:sz="0" w:space="0" w:color="auto"/>
                <w:left w:val="none" w:sz="0" w:space="0" w:color="auto"/>
                <w:bottom w:val="none" w:sz="0" w:space="0" w:color="auto"/>
                <w:right w:val="none" w:sz="0" w:space="0" w:color="auto"/>
              </w:divBdr>
            </w:div>
            <w:div w:id="315450427">
              <w:marLeft w:val="0"/>
              <w:marRight w:val="0"/>
              <w:marTop w:val="0"/>
              <w:marBottom w:val="0"/>
              <w:divBdr>
                <w:top w:val="none" w:sz="0" w:space="0" w:color="auto"/>
                <w:left w:val="none" w:sz="0" w:space="0" w:color="auto"/>
                <w:bottom w:val="none" w:sz="0" w:space="0" w:color="auto"/>
                <w:right w:val="none" w:sz="0" w:space="0" w:color="auto"/>
              </w:divBdr>
            </w:div>
            <w:div w:id="1207331393">
              <w:marLeft w:val="0"/>
              <w:marRight w:val="0"/>
              <w:marTop w:val="0"/>
              <w:marBottom w:val="0"/>
              <w:divBdr>
                <w:top w:val="none" w:sz="0" w:space="0" w:color="auto"/>
                <w:left w:val="none" w:sz="0" w:space="0" w:color="auto"/>
                <w:bottom w:val="none" w:sz="0" w:space="0" w:color="auto"/>
                <w:right w:val="none" w:sz="0" w:space="0" w:color="auto"/>
              </w:divBdr>
            </w:div>
            <w:div w:id="1562446846">
              <w:marLeft w:val="0"/>
              <w:marRight w:val="0"/>
              <w:marTop w:val="0"/>
              <w:marBottom w:val="0"/>
              <w:divBdr>
                <w:top w:val="none" w:sz="0" w:space="0" w:color="auto"/>
                <w:left w:val="none" w:sz="0" w:space="0" w:color="auto"/>
                <w:bottom w:val="none" w:sz="0" w:space="0" w:color="auto"/>
                <w:right w:val="none" w:sz="0" w:space="0" w:color="auto"/>
              </w:divBdr>
            </w:div>
            <w:div w:id="360936634">
              <w:marLeft w:val="0"/>
              <w:marRight w:val="0"/>
              <w:marTop w:val="0"/>
              <w:marBottom w:val="0"/>
              <w:divBdr>
                <w:top w:val="none" w:sz="0" w:space="0" w:color="auto"/>
                <w:left w:val="none" w:sz="0" w:space="0" w:color="auto"/>
                <w:bottom w:val="none" w:sz="0" w:space="0" w:color="auto"/>
                <w:right w:val="none" w:sz="0" w:space="0" w:color="auto"/>
              </w:divBdr>
            </w:div>
            <w:div w:id="1029988566">
              <w:marLeft w:val="0"/>
              <w:marRight w:val="0"/>
              <w:marTop w:val="0"/>
              <w:marBottom w:val="0"/>
              <w:divBdr>
                <w:top w:val="none" w:sz="0" w:space="0" w:color="auto"/>
                <w:left w:val="none" w:sz="0" w:space="0" w:color="auto"/>
                <w:bottom w:val="none" w:sz="0" w:space="0" w:color="auto"/>
                <w:right w:val="none" w:sz="0" w:space="0" w:color="auto"/>
              </w:divBdr>
            </w:div>
            <w:div w:id="447894597">
              <w:marLeft w:val="0"/>
              <w:marRight w:val="0"/>
              <w:marTop w:val="0"/>
              <w:marBottom w:val="0"/>
              <w:divBdr>
                <w:top w:val="none" w:sz="0" w:space="0" w:color="auto"/>
                <w:left w:val="none" w:sz="0" w:space="0" w:color="auto"/>
                <w:bottom w:val="none" w:sz="0" w:space="0" w:color="auto"/>
                <w:right w:val="none" w:sz="0" w:space="0" w:color="auto"/>
              </w:divBdr>
            </w:div>
            <w:div w:id="2126924940">
              <w:marLeft w:val="0"/>
              <w:marRight w:val="0"/>
              <w:marTop w:val="0"/>
              <w:marBottom w:val="0"/>
              <w:divBdr>
                <w:top w:val="none" w:sz="0" w:space="0" w:color="auto"/>
                <w:left w:val="none" w:sz="0" w:space="0" w:color="auto"/>
                <w:bottom w:val="none" w:sz="0" w:space="0" w:color="auto"/>
                <w:right w:val="none" w:sz="0" w:space="0" w:color="auto"/>
              </w:divBdr>
            </w:div>
            <w:div w:id="1044721452">
              <w:marLeft w:val="0"/>
              <w:marRight w:val="0"/>
              <w:marTop w:val="0"/>
              <w:marBottom w:val="0"/>
              <w:divBdr>
                <w:top w:val="none" w:sz="0" w:space="0" w:color="auto"/>
                <w:left w:val="none" w:sz="0" w:space="0" w:color="auto"/>
                <w:bottom w:val="none" w:sz="0" w:space="0" w:color="auto"/>
                <w:right w:val="none" w:sz="0" w:space="0" w:color="auto"/>
              </w:divBdr>
            </w:div>
            <w:div w:id="1230769252">
              <w:marLeft w:val="0"/>
              <w:marRight w:val="0"/>
              <w:marTop w:val="0"/>
              <w:marBottom w:val="0"/>
              <w:divBdr>
                <w:top w:val="none" w:sz="0" w:space="0" w:color="auto"/>
                <w:left w:val="none" w:sz="0" w:space="0" w:color="auto"/>
                <w:bottom w:val="none" w:sz="0" w:space="0" w:color="auto"/>
                <w:right w:val="none" w:sz="0" w:space="0" w:color="auto"/>
              </w:divBdr>
            </w:div>
            <w:div w:id="1916280286">
              <w:marLeft w:val="0"/>
              <w:marRight w:val="0"/>
              <w:marTop w:val="0"/>
              <w:marBottom w:val="0"/>
              <w:divBdr>
                <w:top w:val="none" w:sz="0" w:space="0" w:color="auto"/>
                <w:left w:val="none" w:sz="0" w:space="0" w:color="auto"/>
                <w:bottom w:val="none" w:sz="0" w:space="0" w:color="auto"/>
                <w:right w:val="none" w:sz="0" w:space="0" w:color="auto"/>
              </w:divBdr>
            </w:div>
            <w:div w:id="1352805489">
              <w:marLeft w:val="0"/>
              <w:marRight w:val="0"/>
              <w:marTop w:val="0"/>
              <w:marBottom w:val="0"/>
              <w:divBdr>
                <w:top w:val="none" w:sz="0" w:space="0" w:color="auto"/>
                <w:left w:val="none" w:sz="0" w:space="0" w:color="auto"/>
                <w:bottom w:val="none" w:sz="0" w:space="0" w:color="auto"/>
                <w:right w:val="none" w:sz="0" w:space="0" w:color="auto"/>
              </w:divBdr>
            </w:div>
            <w:div w:id="2144424777">
              <w:marLeft w:val="0"/>
              <w:marRight w:val="0"/>
              <w:marTop w:val="0"/>
              <w:marBottom w:val="0"/>
              <w:divBdr>
                <w:top w:val="none" w:sz="0" w:space="0" w:color="auto"/>
                <w:left w:val="none" w:sz="0" w:space="0" w:color="auto"/>
                <w:bottom w:val="none" w:sz="0" w:space="0" w:color="auto"/>
                <w:right w:val="none" w:sz="0" w:space="0" w:color="auto"/>
              </w:divBdr>
            </w:div>
            <w:div w:id="1145119338">
              <w:marLeft w:val="0"/>
              <w:marRight w:val="0"/>
              <w:marTop w:val="0"/>
              <w:marBottom w:val="0"/>
              <w:divBdr>
                <w:top w:val="none" w:sz="0" w:space="0" w:color="auto"/>
                <w:left w:val="none" w:sz="0" w:space="0" w:color="auto"/>
                <w:bottom w:val="none" w:sz="0" w:space="0" w:color="auto"/>
                <w:right w:val="none" w:sz="0" w:space="0" w:color="auto"/>
              </w:divBdr>
            </w:div>
            <w:div w:id="1181626818">
              <w:marLeft w:val="0"/>
              <w:marRight w:val="0"/>
              <w:marTop w:val="0"/>
              <w:marBottom w:val="0"/>
              <w:divBdr>
                <w:top w:val="none" w:sz="0" w:space="0" w:color="auto"/>
                <w:left w:val="none" w:sz="0" w:space="0" w:color="auto"/>
                <w:bottom w:val="none" w:sz="0" w:space="0" w:color="auto"/>
                <w:right w:val="none" w:sz="0" w:space="0" w:color="auto"/>
              </w:divBdr>
            </w:div>
            <w:div w:id="126436824">
              <w:marLeft w:val="0"/>
              <w:marRight w:val="0"/>
              <w:marTop w:val="0"/>
              <w:marBottom w:val="0"/>
              <w:divBdr>
                <w:top w:val="none" w:sz="0" w:space="0" w:color="auto"/>
                <w:left w:val="none" w:sz="0" w:space="0" w:color="auto"/>
                <w:bottom w:val="none" w:sz="0" w:space="0" w:color="auto"/>
                <w:right w:val="none" w:sz="0" w:space="0" w:color="auto"/>
              </w:divBdr>
            </w:div>
            <w:div w:id="155653134">
              <w:marLeft w:val="0"/>
              <w:marRight w:val="0"/>
              <w:marTop w:val="0"/>
              <w:marBottom w:val="0"/>
              <w:divBdr>
                <w:top w:val="none" w:sz="0" w:space="0" w:color="auto"/>
                <w:left w:val="none" w:sz="0" w:space="0" w:color="auto"/>
                <w:bottom w:val="none" w:sz="0" w:space="0" w:color="auto"/>
                <w:right w:val="none" w:sz="0" w:space="0" w:color="auto"/>
              </w:divBdr>
            </w:div>
            <w:div w:id="1693797189">
              <w:marLeft w:val="0"/>
              <w:marRight w:val="0"/>
              <w:marTop w:val="0"/>
              <w:marBottom w:val="0"/>
              <w:divBdr>
                <w:top w:val="none" w:sz="0" w:space="0" w:color="auto"/>
                <w:left w:val="none" w:sz="0" w:space="0" w:color="auto"/>
                <w:bottom w:val="none" w:sz="0" w:space="0" w:color="auto"/>
                <w:right w:val="none" w:sz="0" w:space="0" w:color="auto"/>
              </w:divBdr>
            </w:div>
            <w:div w:id="872618605">
              <w:marLeft w:val="0"/>
              <w:marRight w:val="0"/>
              <w:marTop w:val="0"/>
              <w:marBottom w:val="0"/>
              <w:divBdr>
                <w:top w:val="none" w:sz="0" w:space="0" w:color="auto"/>
                <w:left w:val="none" w:sz="0" w:space="0" w:color="auto"/>
                <w:bottom w:val="none" w:sz="0" w:space="0" w:color="auto"/>
                <w:right w:val="none" w:sz="0" w:space="0" w:color="auto"/>
              </w:divBdr>
            </w:div>
            <w:div w:id="1711566460">
              <w:marLeft w:val="0"/>
              <w:marRight w:val="0"/>
              <w:marTop w:val="0"/>
              <w:marBottom w:val="0"/>
              <w:divBdr>
                <w:top w:val="none" w:sz="0" w:space="0" w:color="auto"/>
                <w:left w:val="none" w:sz="0" w:space="0" w:color="auto"/>
                <w:bottom w:val="none" w:sz="0" w:space="0" w:color="auto"/>
                <w:right w:val="none" w:sz="0" w:space="0" w:color="auto"/>
              </w:divBdr>
            </w:div>
            <w:div w:id="1170828017">
              <w:marLeft w:val="0"/>
              <w:marRight w:val="0"/>
              <w:marTop w:val="0"/>
              <w:marBottom w:val="0"/>
              <w:divBdr>
                <w:top w:val="none" w:sz="0" w:space="0" w:color="auto"/>
                <w:left w:val="none" w:sz="0" w:space="0" w:color="auto"/>
                <w:bottom w:val="none" w:sz="0" w:space="0" w:color="auto"/>
                <w:right w:val="none" w:sz="0" w:space="0" w:color="auto"/>
              </w:divBdr>
            </w:div>
            <w:div w:id="1404795711">
              <w:marLeft w:val="0"/>
              <w:marRight w:val="0"/>
              <w:marTop w:val="0"/>
              <w:marBottom w:val="0"/>
              <w:divBdr>
                <w:top w:val="none" w:sz="0" w:space="0" w:color="auto"/>
                <w:left w:val="none" w:sz="0" w:space="0" w:color="auto"/>
                <w:bottom w:val="none" w:sz="0" w:space="0" w:color="auto"/>
                <w:right w:val="none" w:sz="0" w:space="0" w:color="auto"/>
              </w:divBdr>
            </w:div>
            <w:div w:id="1538154472">
              <w:marLeft w:val="0"/>
              <w:marRight w:val="0"/>
              <w:marTop w:val="0"/>
              <w:marBottom w:val="0"/>
              <w:divBdr>
                <w:top w:val="none" w:sz="0" w:space="0" w:color="auto"/>
                <w:left w:val="none" w:sz="0" w:space="0" w:color="auto"/>
                <w:bottom w:val="none" w:sz="0" w:space="0" w:color="auto"/>
                <w:right w:val="none" w:sz="0" w:space="0" w:color="auto"/>
              </w:divBdr>
            </w:div>
            <w:div w:id="1898741024">
              <w:marLeft w:val="0"/>
              <w:marRight w:val="0"/>
              <w:marTop w:val="0"/>
              <w:marBottom w:val="0"/>
              <w:divBdr>
                <w:top w:val="none" w:sz="0" w:space="0" w:color="auto"/>
                <w:left w:val="none" w:sz="0" w:space="0" w:color="auto"/>
                <w:bottom w:val="none" w:sz="0" w:space="0" w:color="auto"/>
                <w:right w:val="none" w:sz="0" w:space="0" w:color="auto"/>
              </w:divBdr>
            </w:div>
            <w:div w:id="1937206643">
              <w:marLeft w:val="0"/>
              <w:marRight w:val="0"/>
              <w:marTop w:val="0"/>
              <w:marBottom w:val="0"/>
              <w:divBdr>
                <w:top w:val="none" w:sz="0" w:space="0" w:color="auto"/>
                <w:left w:val="none" w:sz="0" w:space="0" w:color="auto"/>
                <w:bottom w:val="none" w:sz="0" w:space="0" w:color="auto"/>
                <w:right w:val="none" w:sz="0" w:space="0" w:color="auto"/>
              </w:divBdr>
            </w:div>
            <w:div w:id="2105807807">
              <w:marLeft w:val="0"/>
              <w:marRight w:val="0"/>
              <w:marTop w:val="0"/>
              <w:marBottom w:val="0"/>
              <w:divBdr>
                <w:top w:val="none" w:sz="0" w:space="0" w:color="auto"/>
                <w:left w:val="none" w:sz="0" w:space="0" w:color="auto"/>
                <w:bottom w:val="none" w:sz="0" w:space="0" w:color="auto"/>
                <w:right w:val="none" w:sz="0" w:space="0" w:color="auto"/>
              </w:divBdr>
            </w:div>
            <w:div w:id="76946924">
              <w:marLeft w:val="0"/>
              <w:marRight w:val="0"/>
              <w:marTop w:val="0"/>
              <w:marBottom w:val="0"/>
              <w:divBdr>
                <w:top w:val="none" w:sz="0" w:space="0" w:color="auto"/>
                <w:left w:val="none" w:sz="0" w:space="0" w:color="auto"/>
                <w:bottom w:val="none" w:sz="0" w:space="0" w:color="auto"/>
                <w:right w:val="none" w:sz="0" w:space="0" w:color="auto"/>
              </w:divBdr>
            </w:div>
            <w:div w:id="1950501993">
              <w:marLeft w:val="0"/>
              <w:marRight w:val="0"/>
              <w:marTop w:val="0"/>
              <w:marBottom w:val="0"/>
              <w:divBdr>
                <w:top w:val="none" w:sz="0" w:space="0" w:color="auto"/>
                <w:left w:val="none" w:sz="0" w:space="0" w:color="auto"/>
                <w:bottom w:val="none" w:sz="0" w:space="0" w:color="auto"/>
                <w:right w:val="none" w:sz="0" w:space="0" w:color="auto"/>
              </w:divBdr>
            </w:div>
            <w:div w:id="25066592">
              <w:marLeft w:val="0"/>
              <w:marRight w:val="0"/>
              <w:marTop w:val="0"/>
              <w:marBottom w:val="0"/>
              <w:divBdr>
                <w:top w:val="none" w:sz="0" w:space="0" w:color="auto"/>
                <w:left w:val="none" w:sz="0" w:space="0" w:color="auto"/>
                <w:bottom w:val="none" w:sz="0" w:space="0" w:color="auto"/>
                <w:right w:val="none" w:sz="0" w:space="0" w:color="auto"/>
              </w:divBdr>
            </w:div>
            <w:div w:id="755639001">
              <w:marLeft w:val="0"/>
              <w:marRight w:val="0"/>
              <w:marTop w:val="0"/>
              <w:marBottom w:val="0"/>
              <w:divBdr>
                <w:top w:val="none" w:sz="0" w:space="0" w:color="auto"/>
                <w:left w:val="none" w:sz="0" w:space="0" w:color="auto"/>
                <w:bottom w:val="none" w:sz="0" w:space="0" w:color="auto"/>
                <w:right w:val="none" w:sz="0" w:space="0" w:color="auto"/>
              </w:divBdr>
            </w:div>
            <w:div w:id="1603607930">
              <w:marLeft w:val="0"/>
              <w:marRight w:val="0"/>
              <w:marTop w:val="0"/>
              <w:marBottom w:val="0"/>
              <w:divBdr>
                <w:top w:val="none" w:sz="0" w:space="0" w:color="auto"/>
                <w:left w:val="none" w:sz="0" w:space="0" w:color="auto"/>
                <w:bottom w:val="none" w:sz="0" w:space="0" w:color="auto"/>
                <w:right w:val="none" w:sz="0" w:space="0" w:color="auto"/>
              </w:divBdr>
            </w:div>
            <w:div w:id="1442533478">
              <w:marLeft w:val="0"/>
              <w:marRight w:val="0"/>
              <w:marTop w:val="0"/>
              <w:marBottom w:val="0"/>
              <w:divBdr>
                <w:top w:val="none" w:sz="0" w:space="0" w:color="auto"/>
                <w:left w:val="none" w:sz="0" w:space="0" w:color="auto"/>
                <w:bottom w:val="none" w:sz="0" w:space="0" w:color="auto"/>
                <w:right w:val="none" w:sz="0" w:space="0" w:color="auto"/>
              </w:divBdr>
            </w:div>
            <w:div w:id="1890653411">
              <w:marLeft w:val="0"/>
              <w:marRight w:val="0"/>
              <w:marTop w:val="0"/>
              <w:marBottom w:val="0"/>
              <w:divBdr>
                <w:top w:val="none" w:sz="0" w:space="0" w:color="auto"/>
                <w:left w:val="none" w:sz="0" w:space="0" w:color="auto"/>
                <w:bottom w:val="none" w:sz="0" w:space="0" w:color="auto"/>
                <w:right w:val="none" w:sz="0" w:space="0" w:color="auto"/>
              </w:divBdr>
            </w:div>
            <w:div w:id="1167138663">
              <w:marLeft w:val="0"/>
              <w:marRight w:val="0"/>
              <w:marTop w:val="0"/>
              <w:marBottom w:val="0"/>
              <w:divBdr>
                <w:top w:val="none" w:sz="0" w:space="0" w:color="auto"/>
                <w:left w:val="none" w:sz="0" w:space="0" w:color="auto"/>
                <w:bottom w:val="none" w:sz="0" w:space="0" w:color="auto"/>
                <w:right w:val="none" w:sz="0" w:space="0" w:color="auto"/>
              </w:divBdr>
            </w:div>
            <w:div w:id="1311909974">
              <w:marLeft w:val="0"/>
              <w:marRight w:val="0"/>
              <w:marTop w:val="0"/>
              <w:marBottom w:val="0"/>
              <w:divBdr>
                <w:top w:val="none" w:sz="0" w:space="0" w:color="auto"/>
                <w:left w:val="none" w:sz="0" w:space="0" w:color="auto"/>
                <w:bottom w:val="none" w:sz="0" w:space="0" w:color="auto"/>
                <w:right w:val="none" w:sz="0" w:space="0" w:color="auto"/>
              </w:divBdr>
            </w:div>
            <w:div w:id="1936282184">
              <w:marLeft w:val="0"/>
              <w:marRight w:val="0"/>
              <w:marTop w:val="0"/>
              <w:marBottom w:val="0"/>
              <w:divBdr>
                <w:top w:val="none" w:sz="0" w:space="0" w:color="auto"/>
                <w:left w:val="none" w:sz="0" w:space="0" w:color="auto"/>
                <w:bottom w:val="none" w:sz="0" w:space="0" w:color="auto"/>
                <w:right w:val="none" w:sz="0" w:space="0" w:color="auto"/>
              </w:divBdr>
            </w:div>
            <w:div w:id="779646674">
              <w:marLeft w:val="0"/>
              <w:marRight w:val="0"/>
              <w:marTop w:val="0"/>
              <w:marBottom w:val="0"/>
              <w:divBdr>
                <w:top w:val="none" w:sz="0" w:space="0" w:color="auto"/>
                <w:left w:val="none" w:sz="0" w:space="0" w:color="auto"/>
                <w:bottom w:val="none" w:sz="0" w:space="0" w:color="auto"/>
                <w:right w:val="none" w:sz="0" w:space="0" w:color="auto"/>
              </w:divBdr>
            </w:div>
            <w:div w:id="1855420050">
              <w:marLeft w:val="0"/>
              <w:marRight w:val="0"/>
              <w:marTop w:val="0"/>
              <w:marBottom w:val="0"/>
              <w:divBdr>
                <w:top w:val="none" w:sz="0" w:space="0" w:color="auto"/>
                <w:left w:val="none" w:sz="0" w:space="0" w:color="auto"/>
                <w:bottom w:val="none" w:sz="0" w:space="0" w:color="auto"/>
                <w:right w:val="none" w:sz="0" w:space="0" w:color="auto"/>
              </w:divBdr>
            </w:div>
            <w:div w:id="1752433996">
              <w:marLeft w:val="0"/>
              <w:marRight w:val="0"/>
              <w:marTop w:val="0"/>
              <w:marBottom w:val="0"/>
              <w:divBdr>
                <w:top w:val="none" w:sz="0" w:space="0" w:color="auto"/>
                <w:left w:val="none" w:sz="0" w:space="0" w:color="auto"/>
                <w:bottom w:val="none" w:sz="0" w:space="0" w:color="auto"/>
                <w:right w:val="none" w:sz="0" w:space="0" w:color="auto"/>
              </w:divBdr>
            </w:div>
            <w:div w:id="1332685917">
              <w:marLeft w:val="0"/>
              <w:marRight w:val="0"/>
              <w:marTop w:val="0"/>
              <w:marBottom w:val="0"/>
              <w:divBdr>
                <w:top w:val="none" w:sz="0" w:space="0" w:color="auto"/>
                <w:left w:val="none" w:sz="0" w:space="0" w:color="auto"/>
                <w:bottom w:val="none" w:sz="0" w:space="0" w:color="auto"/>
                <w:right w:val="none" w:sz="0" w:space="0" w:color="auto"/>
              </w:divBdr>
            </w:div>
            <w:div w:id="48192049">
              <w:marLeft w:val="0"/>
              <w:marRight w:val="0"/>
              <w:marTop w:val="0"/>
              <w:marBottom w:val="0"/>
              <w:divBdr>
                <w:top w:val="none" w:sz="0" w:space="0" w:color="auto"/>
                <w:left w:val="none" w:sz="0" w:space="0" w:color="auto"/>
                <w:bottom w:val="none" w:sz="0" w:space="0" w:color="auto"/>
                <w:right w:val="none" w:sz="0" w:space="0" w:color="auto"/>
              </w:divBdr>
            </w:div>
            <w:div w:id="584464267">
              <w:marLeft w:val="0"/>
              <w:marRight w:val="0"/>
              <w:marTop w:val="0"/>
              <w:marBottom w:val="0"/>
              <w:divBdr>
                <w:top w:val="none" w:sz="0" w:space="0" w:color="auto"/>
                <w:left w:val="none" w:sz="0" w:space="0" w:color="auto"/>
                <w:bottom w:val="none" w:sz="0" w:space="0" w:color="auto"/>
                <w:right w:val="none" w:sz="0" w:space="0" w:color="auto"/>
              </w:divBdr>
            </w:div>
            <w:div w:id="1464498765">
              <w:marLeft w:val="0"/>
              <w:marRight w:val="0"/>
              <w:marTop w:val="0"/>
              <w:marBottom w:val="0"/>
              <w:divBdr>
                <w:top w:val="none" w:sz="0" w:space="0" w:color="auto"/>
                <w:left w:val="none" w:sz="0" w:space="0" w:color="auto"/>
                <w:bottom w:val="none" w:sz="0" w:space="0" w:color="auto"/>
                <w:right w:val="none" w:sz="0" w:space="0" w:color="auto"/>
              </w:divBdr>
            </w:div>
            <w:div w:id="1983079221">
              <w:marLeft w:val="0"/>
              <w:marRight w:val="0"/>
              <w:marTop w:val="0"/>
              <w:marBottom w:val="0"/>
              <w:divBdr>
                <w:top w:val="none" w:sz="0" w:space="0" w:color="auto"/>
                <w:left w:val="none" w:sz="0" w:space="0" w:color="auto"/>
                <w:bottom w:val="none" w:sz="0" w:space="0" w:color="auto"/>
                <w:right w:val="none" w:sz="0" w:space="0" w:color="auto"/>
              </w:divBdr>
            </w:div>
            <w:div w:id="483669554">
              <w:marLeft w:val="0"/>
              <w:marRight w:val="0"/>
              <w:marTop w:val="0"/>
              <w:marBottom w:val="0"/>
              <w:divBdr>
                <w:top w:val="none" w:sz="0" w:space="0" w:color="auto"/>
                <w:left w:val="none" w:sz="0" w:space="0" w:color="auto"/>
                <w:bottom w:val="none" w:sz="0" w:space="0" w:color="auto"/>
                <w:right w:val="none" w:sz="0" w:space="0" w:color="auto"/>
              </w:divBdr>
            </w:div>
            <w:div w:id="967516367">
              <w:marLeft w:val="0"/>
              <w:marRight w:val="0"/>
              <w:marTop w:val="0"/>
              <w:marBottom w:val="0"/>
              <w:divBdr>
                <w:top w:val="none" w:sz="0" w:space="0" w:color="auto"/>
                <w:left w:val="none" w:sz="0" w:space="0" w:color="auto"/>
                <w:bottom w:val="none" w:sz="0" w:space="0" w:color="auto"/>
                <w:right w:val="none" w:sz="0" w:space="0" w:color="auto"/>
              </w:divBdr>
            </w:div>
            <w:div w:id="1238517240">
              <w:marLeft w:val="0"/>
              <w:marRight w:val="0"/>
              <w:marTop w:val="0"/>
              <w:marBottom w:val="0"/>
              <w:divBdr>
                <w:top w:val="none" w:sz="0" w:space="0" w:color="auto"/>
                <w:left w:val="none" w:sz="0" w:space="0" w:color="auto"/>
                <w:bottom w:val="none" w:sz="0" w:space="0" w:color="auto"/>
                <w:right w:val="none" w:sz="0" w:space="0" w:color="auto"/>
              </w:divBdr>
            </w:div>
            <w:div w:id="1684211707">
              <w:marLeft w:val="0"/>
              <w:marRight w:val="0"/>
              <w:marTop w:val="0"/>
              <w:marBottom w:val="0"/>
              <w:divBdr>
                <w:top w:val="none" w:sz="0" w:space="0" w:color="auto"/>
                <w:left w:val="none" w:sz="0" w:space="0" w:color="auto"/>
                <w:bottom w:val="none" w:sz="0" w:space="0" w:color="auto"/>
                <w:right w:val="none" w:sz="0" w:space="0" w:color="auto"/>
              </w:divBdr>
            </w:div>
            <w:div w:id="1045060926">
              <w:marLeft w:val="0"/>
              <w:marRight w:val="0"/>
              <w:marTop w:val="0"/>
              <w:marBottom w:val="0"/>
              <w:divBdr>
                <w:top w:val="none" w:sz="0" w:space="0" w:color="auto"/>
                <w:left w:val="none" w:sz="0" w:space="0" w:color="auto"/>
                <w:bottom w:val="none" w:sz="0" w:space="0" w:color="auto"/>
                <w:right w:val="none" w:sz="0" w:space="0" w:color="auto"/>
              </w:divBdr>
            </w:div>
            <w:div w:id="809907648">
              <w:marLeft w:val="0"/>
              <w:marRight w:val="0"/>
              <w:marTop w:val="0"/>
              <w:marBottom w:val="0"/>
              <w:divBdr>
                <w:top w:val="none" w:sz="0" w:space="0" w:color="auto"/>
                <w:left w:val="none" w:sz="0" w:space="0" w:color="auto"/>
                <w:bottom w:val="none" w:sz="0" w:space="0" w:color="auto"/>
                <w:right w:val="none" w:sz="0" w:space="0" w:color="auto"/>
              </w:divBdr>
            </w:div>
            <w:div w:id="257057228">
              <w:marLeft w:val="0"/>
              <w:marRight w:val="0"/>
              <w:marTop w:val="0"/>
              <w:marBottom w:val="0"/>
              <w:divBdr>
                <w:top w:val="none" w:sz="0" w:space="0" w:color="auto"/>
                <w:left w:val="none" w:sz="0" w:space="0" w:color="auto"/>
                <w:bottom w:val="none" w:sz="0" w:space="0" w:color="auto"/>
                <w:right w:val="none" w:sz="0" w:space="0" w:color="auto"/>
              </w:divBdr>
            </w:div>
            <w:div w:id="2005431255">
              <w:marLeft w:val="0"/>
              <w:marRight w:val="0"/>
              <w:marTop w:val="0"/>
              <w:marBottom w:val="0"/>
              <w:divBdr>
                <w:top w:val="none" w:sz="0" w:space="0" w:color="auto"/>
                <w:left w:val="none" w:sz="0" w:space="0" w:color="auto"/>
                <w:bottom w:val="none" w:sz="0" w:space="0" w:color="auto"/>
                <w:right w:val="none" w:sz="0" w:space="0" w:color="auto"/>
              </w:divBdr>
            </w:div>
            <w:div w:id="480123025">
              <w:marLeft w:val="0"/>
              <w:marRight w:val="0"/>
              <w:marTop w:val="0"/>
              <w:marBottom w:val="0"/>
              <w:divBdr>
                <w:top w:val="none" w:sz="0" w:space="0" w:color="auto"/>
                <w:left w:val="none" w:sz="0" w:space="0" w:color="auto"/>
                <w:bottom w:val="none" w:sz="0" w:space="0" w:color="auto"/>
                <w:right w:val="none" w:sz="0" w:space="0" w:color="auto"/>
              </w:divBdr>
            </w:div>
            <w:div w:id="2127500668">
              <w:marLeft w:val="0"/>
              <w:marRight w:val="0"/>
              <w:marTop w:val="0"/>
              <w:marBottom w:val="0"/>
              <w:divBdr>
                <w:top w:val="none" w:sz="0" w:space="0" w:color="auto"/>
                <w:left w:val="none" w:sz="0" w:space="0" w:color="auto"/>
                <w:bottom w:val="none" w:sz="0" w:space="0" w:color="auto"/>
                <w:right w:val="none" w:sz="0" w:space="0" w:color="auto"/>
              </w:divBdr>
            </w:div>
            <w:div w:id="838614998">
              <w:marLeft w:val="0"/>
              <w:marRight w:val="0"/>
              <w:marTop w:val="0"/>
              <w:marBottom w:val="0"/>
              <w:divBdr>
                <w:top w:val="none" w:sz="0" w:space="0" w:color="auto"/>
                <w:left w:val="none" w:sz="0" w:space="0" w:color="auto"/>
                <w:bottom w:val="none" w:sz="0" w:space="0" w:color="auto"/>
                <w:right w:val="none" w:sz="0" w:space="0" w:color="auto"/>
              </w:divBdr>
            </w:div>
            <w:div w:id="268200068">
              <w:marLeft w:val="0"/>
              <w:marRight w:val="0"/>
              <w:marTop w:val="0"/>
              <w:marBottom w:val="0"/>
              <w:divBdr>
                <w:top w:val="none" w:sz="0" w:space="0" w:color="auto"/>
                <w:left w:val="none" w:sz="0" w:space="0" w:color="auto"/>
                <w:bottom w:val="none" w:sz="0" w:space="0" w:color="auto"/>
                <w:right w:val="none" w:sz="0" w:space="0" w:color="auto"/>
              </w:divBdr>
            </w:div>
            <w:div w:id="1048341912">
              <w:marLeft w:val="0"/>
              <w:marRight w:val="0"/>
              <w:marTop w:val="0"/>
              <w:marBottom w:val="0"/>
              <w:divBdr>
                <w:top w:val="none" w:sz="0" w:space="0" w:color="auto"/>
                <w:left w:val="none" w:sz="0" w:space="0" w:color="auto"/>
                <w:bottom w:val="none" w:sz="0" w:space="0" w:color="auto"/>
                <w:right w:val="none" w:sz="0" w:space="0" w:color="auto"/>
              </w:divBdr>
            </w:div>
            <w:div w:id="453062864">
              <w:marLeft w:val="0"/>
              <w:marRight w:val="0"/>
              <w:marTop w:val="0"/>
              <w:marBottom w:val="0"/>
              <w:divBdr>
                <w:top w:val="none" w:sz="0" w:space="0" w:color="auto"/>
                <w:left w:val="none" w:sz="0" w:space="0" w:color="auto"/>
                <w:bottom w:val="none" w:sz="0" w:space="0" w:color="auto"/>
                <w:right w:val="none" w:sz="0" w:space="0" w:color="auto"/>
              </w:divBdr>
            </w:div>
            <w:div w:id="1025331935">
              <w:marLeft w:val="0"/>
              <w:marRight w:val="0"/>
              <w:marTop w:val="0"/>
              <w:marBottom w:val="0"/>
              <w:divBdr>
                <w:top w:val="none" w:sz="0" w:space="0" w:color="auto"/>
                <w:left w:val="none" w:sz="0" w:space="0" w:color="auto"/>
                <w:bottom w:val="none" w:sz="0" w:space="0" w:color="auto"/>
                <w:right w:val="none" w:sz="0" w:space="0" w:color="auto"/>
              </w:divBdr>
            </w:div>
            <w:div w:id="1497187792">
              <w:marLeft w:val="0"/>
              <w:marRight w:val="0"/>
              <w:marTop w:val="0"/>
              <w:marBottom w:val="0"/>
              <w:divBdr>
                <w:top w:val="none" w:sz="0" w:space="0" w:color="auto"/>
                <w:left w:val="none" w:sz="0" w:space="0" w:color="auto"/>
                <w:bottom w:val="none" w:sz="0" w:space="0" w:color="auto"/>
                <w:right w:val="none" w:sz="0" w:space="0" w:color="auto"/>
              </w:divBdr>
            </w:div>
            <w:div w:id="1401173128">
              <w:marLeft w:val="0"/>
              <w:marRight w:val="0"/>
              <w:marTop w:val="0"/>
              <w:marBottom w:val="0"/>
              <w:divBdr>
                <w:top w:val="none" w:sz="0" w:space="0" w:color="auto"/>
                <w:left w:val="none" w:sz="0" w:space="0" w:color="auto"/>
                <w:bottom w:val="none" w:sz="0" w:space="0" w:color="auto"/>
                <w:right w:val="none" w:sz="0" w:space="0" w:color="auto"/>
              </w:divBdr>
            </w:div>
            <w:div w:id="1549730382">
              <w:marLeft w:val="0"/>
              <w:marRight w:val="0"/>
              <w:marTop w:val="0"/>
              <w:marBottom w:val="0"/>
              <w:divBdr>
                <w:top w:val="none" w:sz="0" w:space="0" w:color="auto"/>
                <w:left w:val="none" w:sz="0" w:space="0" w:color="auto"/>
                <w:bottom w:val="none" w:sz="0" w:space="0" w:color="auto"/>
                <w:right w:val="none" w:sz="0" w:space="0" w:color="auto"/>
              </w:divBdr>
            </w:div>
            <w:div w:id="1952197789">
              <w:marLeft w:val="0"/>
              <w:marRight w:val="0"/>
              <w:marTop w:val="0"/>
              <w:marBottom w:val="0"/>
              <w:divBdr>
                <w:top w:val="none" w:sz="0" w:space="0" w:color="auto"/>
                <w:left w:val="none" w:sz="0" w:space="0" w:color="auto"/>
                <w:bottom w:val="none" w:sz="0" w:space="0" w:color="auto"/>
                <w:right w:val="none" w:sz="0" w:space="0" w:color="auto"/>
              </w:divBdr>
            </w:div>
            <w:div w:id="328097152">
              <w:marLeft w:val="0"/>
              <w:marRight w:val="0"/>
              <w:marTop w:val="0"/>
              <w:marBottom w:val="0"/>
              <w:divBdr>
                <w:top w:val="none" w:sz="0" w:space="0" w:color="auto"/>
                <w:left w:val="none" w:sz="0" w:space="0" w:color="auto"/>
                <w:bottom w:val="none" w:sz="0" w:space="0" w:color="auto"/>
                <w:right w:val="none" w:sz="0" w:space="0" w:color="auto"/>
              </w:divBdr>
            </w:div>
            <w:div w:id="634607652">
              <w:marLeft w:val="0"/>
              <w:marRight w:val="0"/>
              <w:marTop w:val="0"/>
              <w:marBottom w:val="0"/>
              <w:divBdr>
                <w:top w:val="none" w:sz="0" w:space="0" w:color="auto"/>
                <w:left w:val="none" w:sz="0" w:space="0" w:color="auto"/>
                <w:bottom w:val="none" w:sz="0" w:space="0" w:color="auto"/>
                <w:right w:val="none" w:sz="0" w:space="0" w:color="auto"/>
              </w:divBdr>
            </w:div>
            <w:div w:id="1859463097">
              <w:marLeft w:val="0"/>
              <w:marRight w:val="0"/>
              <w:marTop w:val="0"/>
              <w:marBottom w:val="0"/>
              <w:divBdr>
                <w:top w:val="none" w:sz="0" w:space="0" w:color="auto"/>
                <w:left w:val="none" w:sz="0" w:space="0" w:color="auto"/>
                <w:bottom w:val="none" w:sz="0" w:space="0" w:color="auto"/>
                <w:right w:val="none" w:sz="0" w:space="0" w:color="auto"/>
              </w:divBdr>
            </w:div>
            <w:div w:id="183503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44624">
      <w:bodyDiv w:val="1"/>
      <w:marLeft w:val="0"/>
      <w:marRight w:val="0"/>
      <w:marTop w:val="0"/>
      <w:marBottom w:val="0"/>
      <w:divBdr>
        <w:top w:val="none" w:sz="0" w:space="0" w:color="auto"/>
        <w:left w:val="none" w:sz="0" w:space="0" w:color="auto"/>
        <w:bottom w:val="none" w:sz="0" w:space="0" w:color="auto"/>
        <w:right w:val="none" w:sz="0" w:space="0" w:color="auto"/>
      </w:divBdr>
    </w:div>
    <w:div w:id="619729651">
      <w:bodyDiv w:val="1"/>
      <w:marLeft w:val="0"/>
      <w:marRight w:val="0"/>
      <w:marTop w:val="0"/>
      <w:marBottom w:val="0"/>
      <w:divBdr>
        <w:top w:val="none" w:sz="0" w:space="0" w:color="auto"/>
        <w:left w:val="none" w:sz="0" w:space="0" w:color="auto"/>
        <w:bottom w:val="none" w:sz="0" w:space="0" w:color="auto"/>
        <w:right w:val="none" w:sz="0" w:space="0" w:color="auto"/>
      </w:divBdr>
      <w:divsChild>
        <w:div w:id="1186480710">
          <w:marLeft w:val="0"/>
          <w:marRight w:val="0"/>
          <w:marTop w:val="0"/>
          <w:marBottom w:val="0"/>
          <w:divBdr>
            <w:top w:val="none" w:sz="0" w:space="0" w:color="auto"/>
            <w:left w:val="none" w:sz="0" w:space="0" w:color="auto"/>
            <w:bottom w:val="none" w:sz="0" w:space="0" w:color="auto"/>
            <w:right w:val="none" w:sz="0" w:space="0" w:color="auto"/>
          </w:divBdr>
        </w:div>
        <w:div w:id="481120428">
          <w:marLeft w:val="0"/>
          <w:marRight w:val="0"/>
          <w:marTop w:val="0"/>
          <w:marBottom w:val="0"/>
          <w:divBdr>
            <w:top w:val="none" w:sz="0" w:space="0" w:color="auto"/>
            <w:left w:val="none" w:sz="0" w:space="0" w:color="auto"/>
            <w:bottom w:val="none" w:sz="0" w:space="0" w:color="auto"/>
            <w:right w:val="none" w:sz="0" w:space="0" w:color="auto"/>
          </w:divBdr>
        </w:div>
        <w:div w:id="140579375">
          <w:marLeft w:val="0"/>
          <w:marRight w:val="0"/>
          <w:marTop w:val="0"/>
          <w:marBottom w:val="0"/>
          <w:divBdr>
            <w:top w:val="none" w:sz="0" w:space="0" w:color="auto"/>
            <w:left w:val="none" w:sz="0" w:space="0" w:color="auto"/>
            <w:bottom w:val="none" w:sz="0" w:space="0" w:color="auto"/>
            <w:right w:val="none" w:sz="0" w:space="0" w:color="auto"/>
          </w:divBdr>
        </w:div>
        <w:div w:id="551309469">
          <w:marLeft w:val="0"/>
          <w:marRight w:val="0"/>
          <w:marTop w:val="0"/>
          <w:marBottom w:val="0"/>
          <w:divBdr>
            <w:top w:val="none" w:sz="0" w:space="0" w:color="auto"/>
            <w:left w:val="none" w:sz="0" w:space="0" w:color="auto"/>
            <w:bottom w:val="none" w:sz="0" w:space="0" w:color="auto"/>
            <w:right w:val="none" w:sz="0" w:space="0" w:color="auto"/>
          </w:divBdr>
        </w:div>
        <w:div w:id="900755381">
          <w:marLeft w:val="0"/>
          <w:marRight w:val="0"/>
          <w:marTop w:val="0"/>
          <w:marBottom w:val="0"/>
          <w:divBdr>
            <w:top w:val="none" w:sz="0" w:space="0" w:color="auto"/>
            <w:left w:val="none" w:sz="0" w:space="0" w:color="auto"/>
            <w:bottom w:val="none" w:sz="0" w:space="0" w:color="auto"/>
            <w:right w:val="none" w:sz="0" w:space="0" w:color="auto"/>
          </w:divBdr>
        </w:div>
        <w:div w:id="420370837">
          <w:marLeft w:val="0"/>
          <w:marRight w:val="0"/>
          <w:marTop w:val="0"/>
          <w:marBottom w:val="0"/>
          <w:divBdr>
            <w:top w:val="none" w:sz="0" w:space="0" w:color="auto"/>
            <w:left w:val="none" w:sz="0" w:space="0" w:color="auto"/>
            <w:bottom w:val="none" w:sz="0" w:space="0" w:color="auto"/>
            <w:right w:val="none" w:sz="0" w:space="0" w:color="auto"/>
          </w:divBdr>
        </w:div>
        <w:div w:id="1228803793">
          <w:marLeft w:val="0"/>
          <w:marRight w:val="0"/>
          <w:marTop w:val="0"/>
          <w:marBottom w:val="0"/>
          <w:divBdr>
            <w:top w:val="none" w:sz="0" w:space="0" w:color="auto"/>
            <w:left w:val="none" w:sz="0" w:space="0" w:color="auto"/>
            <w:bottom w:val="none" w:sz="0" w:space="0" w:color="auto"/>
            <w:right w:val="none" w:sz="0" w:space="0" w:color="auto"/>
          </w:divBdr>
        </w:div>
        <w:div w:id="2015523916">
          <w:marLeft w:val="0"/>
          <w:marRight w:val="0"/>
          <w:marTop w:val="0"/>
          <w:marBottom w:val="0"/>
          <w:divBdr>
            <w:top w:val="none" w:sz="0" w:space="0" w:color="auto"/>
            <w:left w:val="none" w:sz="0" w:space="0" w:color="auto"/>
            <w:bottom w:val="none" w:sz="0" w:space="0" w:color="auto"/>
            <w:right w:val="none" w:sz="0" w:space="0" w:color="auto"/>
          </w:divBdr>
        </w:div>
        <w:div w:id="910310194">
          <w:marLeft w:val="0"/>
          <w:marRight w:val="0"/>
          <w:marTop w:val="0"/>
          <w:marBottom w:val="0"/>
          <w:divBdr>
            <w:top w:val="none" w:sz="0" w:space="0" w:color="auto"/>
            <w:left w:val="none" w:sz="0" w:space="0" w:color="auto"/>
            <w:bottom w:val="none" w:sz="0" w:space="0" w:color="auto"/>
            <w:right w:val="none" w:sz="0" w:space="0" w:color="auto"/>
          </w:divBdr>
        </w:div>
        <w:div w:id="97527140">
          <w:marLeft w:val="0"/>
          <w:marRight w:val="0"/>
          <w:marTop w:val="0"/>
          <w:marBottom w:val="0"/>
          <w:divBdr>
            <w:top w:val="none" w:sz="0" w:space="0" w:color="auto"/>
            <w:left w:val="none" w:sz="0" w:space="0" w:color="auto"/>
            <w:bottom w:val="none" w:sz="0" w:space="0" w:color="auto"/>
            <w:right w:val="none" w:sz="0" w:space="0" w:color="auto"/>
          </w:divBdr>
        </w:div>
        <w:div w:id="2033912901">
          <w:marLeft w:val="0"/>
          <w:marRight w:val="0"/>
          <w:marTop w:val="0"/>
          <w:marBottom w:val="0"/>
          <w:divBdr>
            <w:top w:val="none" w:sz="0" w:space="0" w:color="auto"/>
            <w:left w:val="none" w:sz="0" w:space="0" w:color="auto"/>
            <w:bottom w:val="none" w:sz="0" w:space="0" w:color="auto"/>
            <w:right w:val="none" w:sz="0" w:space="0" w:color="auto"/>
          </w:divBdr>
        </w:div>
        <w:div w:id="823206684">
          <w:marLeft w:val="0"/>
          <w:marRight w:val="0"/>
          <w:marTop w:val="0"/>
          <w:marBottom w:val="0"/>
          <w:divBdr>
            <w:top w:val="none" w:sz="0" w:space="0" w:color="auto"/>
            <w:left w:val="none" w:sz="0" w:space="0" w:color="auto"/>
            <w:bottom w:val="none" w:sz="0" w:space="0" w:color="auto"/>
            <w:right w:val="none" w:sz="0" w:space="0" w:color="auto"/>
          </w:divBdr>
        </w:div>
        <w:div w:id="219294413">
          <w:marLeft w:val="0"/>
          <w:marRight w:val="0"/>
          <w:marTop w:val="0"/>
          <w:marBottom w:val="0"/>
          <w:divBdr>
            <w:top w:val="none" w:sz="0" w:space="0" w:color="auto"/>
            <w:left w:val="none" w:sz="0" w:space="0" w:color="auto"/>
            <w:bottom w:val="none" w:sz="0" w:space="0" w:color="auto"/>
            <w:right w:val="none" w:sz="0" w:space="0" w:color="auto"/>
          </w:divBdr>
        </w:div>
        <w:div w:id="267353122">
          <w:marLeft w:val="0"/>
          <w:marRight w:val="0"/>
          <w:marTop w:val="0"/>
          <w:marBottom w:val="0"/>
          <w:divBdr>
            <w:top w:val="none" w:sz="0" w:space="0" w:color="auto"/>
            <w:left w:val="none" w:sz="0" w:space="0" w:color="auto"/>
            <w:bottom w:val="none" w:sz="0" w:space="0" w:color="auto"/>
            <w:right w:val="none" w:sz="0" w:space="0" w:color="auto"/>
          </w:divBdr>
        </w:div>
        <w:div w:id="1189683594">
          <w:marLeft w:val="0"/>
          <w:marRight w:val="0"/>
          <w:marTop w:val="0"/>
          <w:marBottom w:val="0"/>
          <w:divBdr>
            <w:top w:val="none" w:sz="0" w:space="0" w:color="auto"/>
            <w:left w:val="none" w:sz="0" w:space="0" w:color="auto"/>
            <w:bottom w:val="none" w:sz="0" w:space="0" w:color="auto"/>
            <w:right w:val="none" w:sz="0" w:space="0" w:color="auto"/>
          </w:divBdr>
        </w:div>
        <w:div w:id="1137332706">
          <w:marLeft w:val="0"/>
          <w:marRight w:val="0"/>
          <w:marTop w:val="0"/>
          <w:marBottom w:val="0"/>
          <w:divBdr>
            <w:top w:val="none" w:sz="0" w:space="0" w:color="auto"/>
            <w:left w:val="none" w:sz="0" w:space="0" w:color="auto"/>
            <w:bottom w:val="none" w:sz="0" w:space="0" w:color="auto"/>
            <w:right w:val="none" w:sz="0" w:space="0" w:color="auto"/>
          </w:divBdr>
        </w:div>
        <w:div w:id="1928074643">
          <w:marLeft w:val="0"/>
          <w:marRight w:val="0"/>
          <w:marTop w:val="0"/>
          <w:marBottom w:val="0"/>
          <w:divBdr>
            <w:top w:val="none" w:sz="0" w:space="0" w:color="auto"/>
            <w:left w:val="none" w:sz="0" w:space="0" w:color="auto"/>
            <w:bottom w:val="none" w:sz="0" w:space="0" w:color="auto"/>
            <w:right w:val="none" w:sz="0" w:space="0" w:color="auto"/>
          </w:divBdr>
        </w:div>
        <w:div w:id="921984561">
          <w:marLeft w:val="0"/>
          <w:marRight w:val="0"/>
          <w:marTop w:val="0"/>
          <w:marBottom w:val="0"/>
          <w:divBdr>
            <w:top w:val="none" w:sz="0" w:space="0" w:color="auto"/>
            <w:left w:val="none" w:sz="0" w:space="0" w:color="auto"/>
            <w:bottom w:val="none" w:sz="0" w:space="0" w:color="auto"/>
            <w:right w:val="none" w:sz="0" w:space="0" w:color="auto"/>
          </w:divBdr>
        </w:div>
        <w:div w:id="497765805">
          <w:marLeft w:val="0"/>
          <w:marRight w:val="0"/>
          <w:marTop w:val="0"/>
          <w:marBottom w:val="0"/>
          <w:divBdr>
            <w:top w:val="none" w:sz="0" w:space="0" w:color="auto"/>
            <w:left w:val="none" w:sz="0" w:space="0" w:color="auto"/>
            <w:bottom w:val="none" w:sz="0" w:space="0" w:color="auto"/>
            <w:right w:val="none" w:sz="0" w:space="0" w:color="auto"/>
          </w:divBdr>
        </w:div>
        <w:div w:id="36323408">
          <w:marLeft w:val="0"/>
          <w:marRight w:val="0"/>
          <w:marTop w:val="0"/>
          <w:marBottom w:val="0"/>
          <w:divBdr>
            <w:top w:val="none" w:sz="0" w:space="0" w:color="auto"/>
            <w:left w:val="none" w:sz="0" w:space="0" w:color="auto"/>
            <w:bottom w:val="none" w:sz="0" w:space="0" w:color="auto"/>
            <w:right w:val="none" w:sz="0" w:space="0" w:color="auto"/>
          </w:divBdr>
        </w:div>
        <w:div w:id="1285505404">
          <w:marLeft w:val="0"/>
          <w:marRight w:val="0"/>
          <w:marTop w:val="0"/>
          <w:marBottom w:val="0"/>
          <w:divBdr>
            <w:top w:val="none" w:sz="0" w:space="0" w:color="auto"/>
            <w:left w:val="none" w:sz="0" w:space="0" w:color="auto"/>
            <w:bottom w:val="none" w:sz="0" w:space="0" w:color="auto"/>
            <w:right w:val="none" w:sz="0" w:space="0" w:color="auto"/>
          </w:divBdr>
        </w:div>
        <w:div w:id="1049690510">
          <w:marLeft w:val="0"/>
          <w:marRight w:val="0"/>
          <w:marTop w:val="0"/>
          <w:marBottom w:val="0"/>
          <w:divBdr>
            <w:top w:val="none" w:sz="0" w:space="0" w:color="auto"/>
            <w:left w:val="none" w:sz="0" w:space="0" w:color="auto"/>
            <w:bottom w:val="none" w:sz="0" w:space="0" w:color="auto"/>
            <w:right w:val="none" w:sz="0" w:space="0" w:color="auto"/>
          </w:divBdr>
        </w:div>
        <w:div w:id="1060246273">
          <w:marLeft w:val="0"/>
          <w:marRight w:val="0"/>
          <w:marTop w:val="0"/>
          <w:marBottom w:val="0"/>
          <w:divBdr>
            <w:top w:val="none" w:sz="0" w:space="0" w:color="auto"/>
            <w:left w:val="none" w:sz="0" w:space="0" w:color="auto"/>
            <w:bottom w:val="none" w:sz="0" w:space="0" w:color="auto"/>
            <w:right w:val="none" w:sz="0" w:space="0" w:color="auto"/>
          </w:divBdr>
        </w:div>
        <w:div w:id="517161357">
          <w:marLeft w:val="0"/>
          <w:marRight w:val="0"/>
          <w:marTop w:val="0"/>
          <w:marBottom w:val="0"/>
          <w:divBdr>
            <w:top w:val="none" w:sz="0" w:space="0" w:color="auto"/>
            <w:left w:val="none" w:sz="0" w:space="0" w:color="auto"/>
            <w:bottom w:val="none" w:sz="0" w:space="0" w:color="auto"/>
            <w:right w:val="none" w:sz="0" w:space="0" w:color="auto"/>
          </w:divBdr>
        </w:div>
        <w:div w:id="1599750083">
          <w:marLeft w:val="0"/>
          <w:marRight w:val="0"/>
          <w:marTop w:val="0"/>
          <w:marBottom w:val="0"/>
          <w:divBdr>
            <w:top w:val="none" w:sz="0" w:space="0" w:color="auto"/>
            <w:left w:val="none" w:sz="0" w:space="0" w:color="auto"/>
            <w:bottom w:val="none" w:sz="0" w:space="0" w:color="auto"/>
            <w:right w:val="none" w:sz="0" w:space="0" w:color="auto"/>
          </w:divBdr>
        </w:div>
        <w:div w:id="791436100">
          <w:marLeft w:val="0"/>
          <w:marRight w:val="0"/>
          <w:marTop w:val="0"/>
          <w:marBottom w:val="0"/>
          <w:divBdr>
            <w:top w:val="none" w:sz="0" w:space="0" w:color="auto"/>
            <w:left w:val="none" w:sz="0" w:space="0" w:color="auto"/>
            <w:bottom w:val="none" w:sz="0" w:space="0" w:color="auto"/>
            <w:right w:val="none" w:sz="0" w:space="0" w:color="auto"/>
          </w:divBdr>
        </w:div>
        <w:div w:id="1827889987">
          <w:marLeft w:val="0"/>
          <w:marRight w:val="0"/>
          <w:marTop w:val="0"/>
          <w:marBottom w:val="0"/>
          <w:divBdr>
            <w:top w:val="none" w:sz="0" w:space="0" w:color="auto"/>
            <w:left w:val="none" w:sz="0" w:space="0" w:color="auto"/>
            <w:bottom w:val="none" w:sz="0" w:space="0" w:color="auto"/>
            <w:right w:val="none" w:sz="0" w:space="0" w:color="auto"/>
          </w:divBdr>
        </w:div>
        <w:div w:id="733700020">
          <w:marLeft w:val="0"/>
          <w:marRight w:val="0"/>
          <w:marTop w:val="0"/>
          <w:marBottom w:val="0"/>
          <w:divBdr>
            <w:top w:val="none" w:sz="0" w:space="0" w:color="auto"/>
            <w:left w:val="none" w:sz="0" w:space="0" w:color="auto"/>
            <w:bottom w:val="none" w:sz="0" w:space="0" w:color="auto"/>
            <w:right w:val="none" w:sz="0" w:space="0" w:color="auto"/>
          </w:divBdr>
        </w:div>
        <w:div w:id="845166838">
          <w:marLeft w:val="0"/>
          <w:marRight w:val="0"/>
          <w:marTop w:val="0"/>
          <w:marBottom w:val="0"/>
          <w:divBdr>
            <w:top w:val="none" w:sz="0" w:space="0" w:color="auto"/>
            <w:left w:val="none" w:sz="0" w:space="0" w:color="auto"/>
            <w:bottom w:val="none" w:sz="0" w:space="0" w:color="auto"/>
            <w:right w:val="none" w:sz="0" w:space="0" w:color="auto"/>
          </w:divBdr>
        </w:div>
        <w:div w:id="1580015159">
          <w:marLeft w:val="0"/>
          <w:marRight w:val="0"/>
          <w:marTop w:val="0"/>
          <w:marBottom w:val="0"/>
          <w:divBdr>
            <w:top w:val="none" w:sz="0" w:space="0" w:color="auto"/>
            <w:left w:val="none" w:sz="0" w:space="0" w:color="auto"/>
            <w:bottom w:val="none" w:sz="0" w:space="0" w:color="auto"/>
            <w:right w:val="none" w:sz="0" w:space="0" w:color="auto"/>
          </w:divBdr>
        </w:div>
        <w:div w:id="588276426">
          <w:marLeft w:val="0"/>
          <w:marRight w:val="0"/>
          <w:marTop w:val="0"/>
          <w:marBottom w:val="0"/>
          <w:divBdr>
            <w:top w:val="none" w:sz="0" w:space="0" w:color="auto"/>
            <w:left w:val="none" w:sz="0" w:space="0" w:color="auto"/>
            <w:bottom w:val="none" w:sz="0" w:space="0" w:color="auto"/>
            <w:right w:val="none" w:sz="0" w:space="0" w:color="auto"/>
          </w:divBdr>
        </w:div>
        <w:div w:id="265701515">
          <w:marLeft w:val="0"/>
          <w:marRight w:val="0"/>
          <w:marTop w:val="0"/>
          <w:marBottom w:val="0"/>
          <w:divBdr>
            <w:top w:val="none" w:sz="0" w:space="0" w:color="auto"/>
            <w:left w:val="none" w:sz="0" w:space="0" w:color="auto"/>
            <w:bottom w:val="none" w:sz="0" w:space="0" w:color="auto"/>
            <w:right w:val="none" w:sz="0" w:space="0" w:color="auto"/>
          </w:divBdr>
        </w:div>
        <w:div w:id="749698764">
          <w:marLeft w:val="0"/>
          <w:marRight w:val="0"/>
          <w:marTop w:val="0"/>
          <w:marBottom w:val="0"/>
          <w:divBdr>
            <w:top w:val="none" w:sz="0" w:space="0" w:color="auto"/>
            <w:left w:val="none" w:sz="0" w:space="0" w:color="auto"/>
            <w:bottom w:val="none" w:sz="0" w:space="0" w:color="auto"/>
            <w:right w:val="none" w:sz="0" w:space="0" w:color="auto"/>
          </w:divBdr>
        </w:div>
        <w:div w:id="58019162">
          <w:marLeft w:val="0"/>
          <w:marRight w:val="0"/>
          <w:marTop w:val="0"/>
          <w:marBottom w:val="0"/>
          <w:divBdr>
            <w:top w:val="none" w:sz="0" w:space="0" w:color="auto"/>
            <w:left w:val="none" w:sz="0" w:space="0" w:color="auto"/>
            <w:bottom w:val="none" w:sz="0" w:space="0" w:color="auto"/>
            <w:right w:val="none" w:sz="0" w:space="0" w:color="auto"/>
          </w:divBdr>
        </w:div>
        <w:div w:id="226231972">
          <w:marLeft w:val="0"/>
          <w:marRight w:val="0"/>
          <w:marTop w:val="0"/>
          <w:marBottom w:val="0"/>
          <w:divBdr>
            <w:top w:val="none" w:sz="0" w:space="0" w:color="auto"/>
            <w:left w:val="none" w:sz="0" w:space="0" w:color="auto"/>
            <w:bottom w:val="none" w:sz="0" w:space="0" w:color="auto"/>
            <w:right w:val="none" w:sz="0" w:space="0" w:color="auto"/>
          </w:divBdr>
        </w:div>
        <w:div w:id="1306156773">
          <w:marLeft w:val="0"/>
          <w:marRight w:val="0"/>
          <w:marTop w:val="0"/>
          <w:marBottom w:val="0"/>
          <w:divBdr>
            <w:top w:val="none" w:sz="0" w:space="0" w:color="auto"/>
            <w:left w:val="none" w:sz="0" w:space="0" w:color="auto"/>
            <w:bottom w:val="none" w:sz="0" w:space="0" w:color="auto"/>
            <w:right w:val="none" w:sz="0" w:space="0" w:color="auto"/>
          </w:divBdr>
        </w:div>
        <w:div w:id="630553633">
          <w:marLeft w:val="0"/>
          <w:marRight w:val="0"/>
          <w:marTop w:val="0"/>
          <w:marBottom w:val="0"/>
          <w:divBdr>
            <w:top w:val="none" w:sz="0" w:space="0" w:color="auto"/>
            <w:left w:val="none" w:sz="0" w:space="0" w:color="auto"/>
            <w:bottom w:val="none" w:sz="0" w:space="0" w:color="auto"/>
            <w:right w:val="none" w:sz="0" w:space="0" w:color="auto"/>
          </w:divBdr>
        </w:div>
        <w:div w:id="791750455">
          <w:marLeft w:val="0"/>
          <w:marRight w:val="0"/>
          <w:marTop w:val="0"/>
          <w:marBottom w:val="0"/>
          <w:divBdr>
            <w:top w:val="none" w:sz="0" w:space="0" w:color="auto"/>
            <w:left w:val="none" w:sz="0" w:space="0" w:color="auto"/>
            <w:bottom w:val="none" w:sz="0" w:space="0" w:color="auto"/>
            <w:right w:val="none" w:sz="0" w:space="0" w:color="auto"/>
          </w:divBdr>
        </w:div>
        <w:div w:id="1807969180">
          <w:marLeft w:val="0"/>
          <w:marRight w:val="0"/>
          <w:marTop w:val="0"/>
          <w:marBottom w:val="0"/>
          <w:divBdr>
            <w:top w:val="none" w:sz="0" w:space="0" w:color="auto"/>
            <w:left w:val="none" w:sz="0" w:space="0" w:color="auto"/>
            <w:bottom w:val="none" w:sz="0" w:space="0" w:color="auto"/>
            <w:right w:val="none" w:sz="0" w:space="0" w:color="auto"/>
          </w:divBdr>
        </w:div>
        <w:div w:id="2033602442">
          <w:marLeft w:val="0"/>
          <w:marRight w:val="0"/>
          <w:marTop w:val="0"/>
          <w:marBottom w:val="0"/>
          <w:divBdr>
            <w:top w:val="none" w:sz="0" w:space="0" w:color="auto"/>
            <w:left w:val="none" w:sz="0" w:space="0" w:color="auto"/>
            <w:bottom w:val="none" w:sz="0" w:space="0" w:color="auto"/>
            <w:right w:val="none" w:sz="0" w:space="0" w:color="auto"/>
          </w:divBdr>
        </w:div>
        <w:div w:id="49155071">
          <w:marLeft w:val="0"/>
          <w:marRight w:val="0"/>
          <w:marTop w:val="0"/>
          <w:marBottom w:val="0"/>
          <w:divBdr>
            <w:top w:val="none" w:sz="0" w:space="0" w:color="auto"/>
            <w:left w:val="none" w:sz="0" w:space="0" w:color="auto"/>
            <w:bottom w:val="none" w:sz="0" w:space="0" w:color="auto"/>
            <w:right w:val="none" w:sz="0" w:space="0" w:color="auto"/>
          </w:divBdr>
        </w:div>
        <w:div w:id="1358383466">
          <w:marLeft w:val="0"/>
          <w:marRight w:val="0"/>
          <w:marTop w:val="0"/>
          <w:marBottom w:val="0"/>
          <w:divBdr>
            <w:top w:val="none" w:sz="0" w:space="0" w:color="auto"/>
            <w:left w:val="none" w:sz="0" w:space="0" w:color="auto"/>
            <w:bottom w:val="none" w:sz="0" w:space="0" w:color="auto"/>
            <w:right w:val="none" w:sz="0" w:space="0" w:color="auto"/>
          </w:divBdr>
        </w:div>
        <w:div w:id="338193405">
          <w:marLeft w:val="0"/>
          <w:marRight w:val="0"/>
          <w:marTop w:val="0"/>
          <w:marBottom w:val="0"/>
          <w:divBdr>
            <w:top w:val="none" w:sz="0" w:space="0" w:color="auto"/>
            <w:left w:val="none" w:sz="0" w:space="0" w:color="auto"/>
            <w:bottom w:val="none" w:sz="0" w:space="0" w:color="auto"/>
            <w:right w:val="none" w:sz="0" w:space="0" w:color="auto"/>
          </w:divBdr>
        </w:div>
        <w:div w:id="1825513254">
          <w:marLeft w:val="0"/>
          <w:marRight w:val="0"/>
          <w:marTop w:val="0"/>
          <w:marBottom w:val="0"/>
          <w:divBdr>
            <w:top w:val="none" w:sz="0" w:space="0" w:color="auto"/>
            <w:left w:val="none" w:sz="0" w:space="0" w:color="auto"/>
            <w:bottom w:val="none" w:sz="0" w:space="0" w:color="auto"/>
            <w:right w:val="none" w:sz="0" w:space="0" w:color="auto"/>
          </w:divBdr>
        </w:div>
        <w:div w:id="168957207">
          <w:marLeft w:val="0"/>
          <w:marRight w:val="0"/>
          <w:marTop w:val="0"/>
          <w:marBottom w:val="0"/>
          <w:divBdr>
            <w:top w:val="none" w:sz="0" w:space="0" w:color="auto"/>
            <w:left w:val="none" w:sz="0" w:space="0" w:color="auto"/>
            <w:bottom w:val="none" w:sz="0" w:space="0" w:color="auto"/>
            <w:right w:val="none" w:sz="0" w:space="0" w:color="auto"/>
          </w:divBdr>
        </w:div>
        <w:div w:id="858852298">
          <w:marLeft w:val="0"/>
          <w:marRight w:val="0"/>
          <w:marTop w:val="0"/>
          <w:marBottom w:val="0"/>
          <w:divBdr>
            <w:top w:val="none" w:sz="0" w:space="0" w:color="auto"/>
            <w:left w:val="none" w:sz="0" w:space="0" w:color="auto"/>
            <w:bottom w:val="none" w:sz="0" w:space="0" w:color="auto"/>
            <w:right w:val="none" w:sz="0" w:space="0" w:color="auto"/>
          </w:divBdr>
        </w:div>
        <w:div w:id="1093740038">
          <w:marLeft w:val="0"/>
          <w:marRight w:val="0"/>
          <w:marTop w:val="0"/>
          <w:marBottom w:val="0"/>
          <w:divBdr>
            <w:top w:val="none" w:sz="0" w:space="0" w:color="auto"/>
            <w:left w:val="none" w:sz="0" w:space="0" w:color="auto"/>
            <w:bottom w:val="none" w:sz="0" w:space="0" w:color="auto"/>
            <w:right w:val="none" w:sz="0" w:space="0" w:color="auto"/>
          </w:divBdr>
        </w:div>
        <w:div w:id="1181897610">
          <w:marLeft w:val="0"/>
          <w:marRight w:val="0"/>
          <w:marTop w:val="0"/>
          <w:marBottom w:val="0"/>
          <w:divBdr>
            <w:top w:val="none" w:sz="0" w:space="0" w:color="auto"/>
            <w:left w:val="none" w:sz="0" w:space="0" w:color="auto"/>
            <w:bottom w:val="none" w:sz="0" w:space="0" w:color="auto"/>
            <w:right w:val="none" w:sz="0" w:space="0" w:color="auto"/>
          </w:divBdr>
        </w:div>
        <w:div w:id="2035567637">
          <w:marLeft w:val="0"/>
          <w:marRight w:val="0"/>
          <w:marTop w:val="0"/>
          <w:marBottom w:val="0"/>
          <w:divBdr>
            <w:top w:val="none" w:sz="0" w:space="0" w:color="auto"/>
            <w:left w:val="none" w:sz="0" w:space="0" w:color="auto"/>
            <w:bottom w:val="none" w:sz="0" w:space="0" w:color="auto"/>
            <w:right w:val="none" w:sz="0" w:space="0" w:color="auto"/>
          </w:divBdr>
        </w:div>
        <w:div w:id="1792937337">
          <w:marLeft w:val="0"/>
          <w:marRight w:val="0"/>
          <w:marTop w:val="0"/>
          <w:marBottom w:val="0"/>
          <w:divBdr>
            <w:top w:val="none" w:sz="0" w:space="0" w:color="auto"/>
            <w:left w:val="none" w:sz="0" w:space="0" w:color="auto"/>
            <w:bottom w:val="none" w:sz="0" w:space="0" w:color="auto"/>
            <w:right w:val="none" w:sz="0" w:space="0" w:color="auto"/>
          </w:divBdr>
        </w:div>
        <w:div w:id="1547644264">
          <w:marLeft w:val="0"/>
          <w:marRight w:val="0"/>
          <w:marTop w:val="0"/>
          <w:marBottom w:val="0"/>
          <w:divBdr>
            <w:top w:val="none" w:sz="0" w:space="0" w:color="auto"/>
            <w:left w:val="none" w:sz="0" w:space="0" w:color="auto"/>
            <w:bottom w:val="none" w:sz="0" w:space="0" w:color="auto"/>
            <w:right w:val="none" w:sz="0" w:space="0" w:color="auto"/>
          </w:divBdr>
        </w:div>
        <w:div w:id="259143936">
          <w:marLeft w:val="0"/>
          <w:marRight w:val="0"/>
          <w:marTop w:val="0"/>
          <w:marBottom w:val="0"/>
          <w:divBdr>
            <w:top w:val="none" w:sz="0" w:space="0" w:color="auto"/>
            <w:left w:val="none" w:sz="0" w:space="0" w:color="auto"/>
            <w:bottom w:val="none" w:sz="0" w:space="0" w:color="auto"/>
            <w:right w:val="none" w:sz="0" w:space="0" w:color="auto"/>
          </w:divBdr>
        </w:div>
        <w:div w:id="1432241527">
          <w:marLeft w:val="0"/>
          <w:marRight w:val="0"/>
          <w:marTop w:val="0"/>
          <w:marBottom w:val="0"/>
          <w:divBdr>
            <w:top w:val="none" w:sz="0" w:space="0" w:color="auto"/>
            <w:left w:val="none" w:sz="0" w:space="0" w:color="auto"/>
            <w:bottom w:val="none" w:sz="0" w:space="0" w:color="auto"/>
            <w:right w:val="none" w:sz="0" w:space="0" w:color="auto"/>
          </w:divBdr>
        </w:div>
        <w:div w:id="1993095934">
          <w:marLeft w:val="0"/>
          <w:marRight w:val="0"/>
          <w:marTop w:val="0"/>
          <w:marBottom w:val="0"/>
          <w:divBdr>
            <w:top w:val="none" w:sz="0" w:space="0" w:color="auto"/>
            <w:left w:val="none" w:sz="0" w:space="0" w:color="auto"/>
            <w:bottom w:val="none" w:sz="0" w:space="0" w:color="auto"/>
            <w:right w:val="none" w:sz="0" w:space="0" w:color="auto"/>
          </w:divBdr>
        </w:div>
        <w:div w:id="1210458735">
          <w:marLeft w:val="0"/>
          <w:marRight w:val="0"/>
          <w:marTop w:val="0"/>
          <w:marBottom w:val="0"/>
          <w:divBdr>
            <w:top w:val="none" w:sz="0" w:space="0" w:color="auto"/>
            <w:left w:val="none" w:sz="0" w:space="0" w:color="auto"/>
            <w:bottom w:val="none" w:sz="0" w:space="0" w:color="auto"/>
            <w:right w:val="none" w:sz="0" w:space="0" w:color="auto"/>
          </w:divBdr>
        </w:div>
        <w:div w:id="282272117">
          <w:marLeft w:val="0"/>
          <w:marRight w:val="0"/>
          <w:marTop w:val="0"/>
          <w:marBottom w:val="0"/>
          <w:divBdr>
            <w:top w:val="none" w:sz="0" w:space="0" w:color="auto"/>
            <w:left w:val="none" w:sz="0" w:space="0" w:color="auto"/>
            <w:bottom w:val="none" w:sz="0" w:space="0" w:color="auto"/>
            <w:right w:val="none" w:sz="0" w:space="0" w:color="auto"/>
          </w:divBdr>
        </w:div>
        <w:div w:id="409930614">
          <w:marLeft w:val="0"/>
          <w:marRight w:val="0"/>
          <w:marTop w:val="0"/>
          <w:marBottom w:val="0"/>
          <w:divBdr>
            <w:top w:val="none" w:sz="0" w:space="0" w:color="auto"/>
            <w:left w:val="none" w:sz="0" w:space="0" w:color="auto"/>
            <w:bottom w:val="none" w:sz="0" w:space="0" w:color="auto"/>
            <w:right w:val="none" w:sz="0" w:space="0" w:color="auto"/>
          </w:divBdr>
        </w:div>
        <w:div w:id="878052427">
          <w:marLeft w:val="0"/>
          <w:marRight w:val="0"/>
          <w:marTop w:val="0"/>
          <w:marBottom w:val="0"/>
          <w:divBdr>
            <w:top w:val="none" w:sz="0" w:space="0" w:color="auto"/>
            <w:left w:val="none" w:sz="0" w:space="0" w:color="auto"/>
            <w:bottom w:val="none" w:sz="0" w:space="0" w:color="auto"/>
            <w:right w:val="none" w:sz="0" w:space="0" w:color="auto"/>
          </w:divBdr>
        </w:div>
        <w:div w:id="1024211716">
          <w:marLeft w:val="0"/>
          <w:marRight w:val="0"/>
          <w:marTop w:val="0"/>
          <w:marBottom w:val="0"/>
          <w:divBdr>
            <w:top w:val="none" w:sz="0" w:space="0" w:color="auto"/>
            <w:left w:val="none" w:sz="0" w:space="0" w:color="auto"/>
            <w:bottom w:val="none" w:sz="0" w:space="0" w:color="auto"/>
            <w:right w:val="none" w:sz="0" w:space="0" w:color="auto"/>
          </w:divBdr>
        </w:div>
        <w:div w:id="583880112">
          <w:marLeft w:val="0"/>
          <w:marRight w:val="0"/>
          <w:marTop w:val="0"/>
          <w:marBottom w:val="0"/>
          <w:divBdr>
            <w:top w:val="none" w:sz="0" w:space="0" w:color="auto"/>
            <w:left w:val="none" w:sz="0" w:space="0" w:color="auto"/>
            <w:bottom w:val="none" w:sz="0" w:space="0" w:color="auto"/>
            <w:right w:val="none" w:sz="0" w:space="0" w:color="auto"/>
          </w:divBdr>
        </w:div>
        <w:div w:id="181356209">
          <w:marLeft w:val="0"/>
          <w:marRight w:val="0"/>
          <w:marTop w:val="0"/>
          <w:marBottom w:val="0"/>
          <w:divBdr>
            <w:top w:val="none" w:sz="0" w:space="0" w:color="auto"/>
            <w:left w:val="none" w:sz="0" w:space="0" w:color="auto"/>
            <w:bottom w:val="none" w:sz="0" w:space="0" w:color="auto"/>
            <w:right w:val="none" w:sz="0" w:space="0" w:color="auto"/>
          </w:divBdr>
        </w:div>
        <w:div w:id="31275110">
          <w:marLeft w:val="0"/>
          <w:marRight w:val="0"/>
          <w:marTop w:val="0"/>
          <w:marBottom w:val="0"/>
          <w:divBdr>
            <w:top w:val="none" w:sz="0" w:space="0" w:color="auto"/>
            <w:left w:val="none" w:sz="0" w:space="0" w:color="auto"/>
            <w:bottom w:val="none" w:sz="0" w:space="0" w:color="auto"/>
            <w:right w:val="none" w:sz="0" w:space="0" w:color="auto"/>
          </w:divBdr>
        </w:div>
        <w:div w:id="1132022956">
          <w:marLeft w:val="0"/>
          <w:marRight w:val="0"/>
          <w:marTop w:val="0"/>
          <w:marBottom w:val="0"/>
          <w:divBdr>
            <w:top w:val="none" w:sz="0" w:space="0" w:color="auto"/>
            <w:left w:val="none" w:sz="0" w:space="0" w:color="auto"/>
            <w:bottom w:val="none" w:sz="0" w:space="0" w:color="auto"/>
            <w:right w:val="none" w:sz="0" w:space="0" w:color="auto"/>
          </w:divBdr>
        </w:div>
        <w:div w:id="2058551649">
          <w:marLeft w:val="0"/>
          <w:marRight w:val="0"/>
          <w:marTop w:val="0"/>
          <w:marBottom w:val="0"/>
          <w:divBdr>
            <w:top w:val="none" w:sz="0" w:space="0" w:color="auto"/>
            <w:left w:val="none" w:sz="0" w:space="0" w:color="auto"/>
            <w:bottom w:val="none" w:sz="0" w:space="0" w:color="auto"/>
            <w:right w:val="none" w:sz="0" w:space="0" w:color="auto"/>
          </w:divBdr>
        </w:div>
        <w:div w:id="1926113529">
          <w:marLeft w:val="0"/>
          <w:marRight w:val="0"/>
          <w:marTop w:val="0"/>
          <w:marBottom w:val="0"/>
          <w:divBdr>
            <w:top w:val="none" w:sz="0" w:space="0" w:color="auto"/>
            <w:left w:val="none" w:sz="0" w:space="0" w:color="auto"/>
            <w:bottom w:val="none" w:sz="0" w:space="0" w:color="auto"/>
            <w:right w:val="none" w:sz="0" w:space="0" w:color="auto"/>
          </w:divBdr>
        </w:div>
        <w:div w:id="1934783065">
          <w:marLeft w:val="0"/>
          <w:marRight w:val="0"/>
          <w:marTop w:val="0"/>
          <w:marBottom w:val="0"/>
          <w:divBdr>
            <w:top w:val="none" w:sz="0" w:space="0" w:color="auto"/>
            <w:left w:val="none" w:sz="0" w:space="0" w:color="auto"/>
            <w:bottom w:val="none" w:sz="0" w:space="0" w:color="auto"/>
            <w:right w:val="none" w:sz="0" w:space="0" w:color="auto"/>
          </w:divBdr>
        </w:div>
        <w:div w:id="1718702749">
          <w:marLeft w:val="0"/>
          <w:marRight w:val="0"/>
          <w:marTop w:val="0"/>
          <w:marBottom w:val="0"/>
          <w:divBdr>
            <w:top w:val="none" w:sz="0" w:space="0" w:color="auto"/>
            <w:left w:val="none" w:sz="0" w:space="0" w:color="auto"/>
            <w:bottom w:val="none" w:sz="0" w:space="0" w:color="auto"/>
            <w:right w:val="none" w:sz="0" w:space="0" w:color="auto"/>
          </w:divBdr>
        </w:div>
        <w:div w:id="1934243455">
          <w:marLeft w:val="0"/>
          <w:marRight w:val="0"/>
          <w:marTop w:val="0"/>
          <w:marBottom w:val="0"/>
          <w:divBdr>
            <w:top w:val="none" w:sz="0" w:space="0" w:color="auto"/>
            <w:left w:val="none" w:sz="0" w:space="0" w:color="auto"/>
            <w:bottom w:val="none" w:sz="0" w:space="0" w:color="auto"/>
            <w:right w:val="none" w:sz="0" w:space="0" w:color="auto"/>
          </w:divBdr>
        </w:div>
        <w:div w:id="921646474">
          <w:marLeft w:val="0"/>
          <w:marRight w:val="0"/>
          <w:marTop w:val="0"/>
          <w:marBottom w:val="0"/>
          <w:divBdr>
            <w:top w:val="none" w:sz="0" w:space="0" w:color="auto"/>
            <w:left w:val="none" w:sz="0" w:space="0" w:color="auto"/>
            <w:bottom w:val="none" w:sz="0" w:space="0" w:color="auto"/>
            <w:right w:val="none" w:sz="0" w:space="0" w:color="auto"/>
          </w:divBdr>
        </w:div>
        <w:div w:id="2084066772">
          <w:marLeft w:val="0"/>
          <w:marRight w:val="0"/>
          <w:marTop w:val="0"/>
          <w:marBottom w:val="0"/>
          <w:divBdr>
            <w:top w:val="none" w:sz="0" w:space="0" w:color="auto"/>
            <w:left w:val="none" w:sz="0" w:space="0" w:color="auto"/>
            <w:bottom w:val="none" w:sz="0" w:space="0" w:color="auto"/>
            <w:right w:val="none" w:sz="0" w:space="0" w:color="auto"/>
          </w:divBdr>
        </w:div>
        <w:div w:id="896819581">
          <w:marLeft w:val="0"/>
          <w:marRight w:val="0"/>
          <w:marTop w:val="0"/>
          <w:marBottom w:val="0"/>
          <w:divBdr>
            <w:top w:val="none" w:sz="0" w:space="0" w:color="auto"/>
            <w:left w:val="none" w:sz="0" w:space="0" w:color="auto"/>
            <w:bottom w:val="none" w:sz="0" w:space="0" w:color="auto"/>
            <w:right w:val="none" w:sz="0" w:space="0" w:color="auto"/>
          </w:divBdr>
        </w:div>
        <w:div w:id="267858054">
          <w:marLeft w:val="0"/>
          <w:marRight w:val="0"/>
          <w:marTop w:val="0"/>
          <w:marBottom w:val="0"/>
          <w:divBdr>
            <w:top w:val="none" w:sz="0" w:space="0" w:color="auto"/>
            <w:left w:val="none" w:sz="0" w:space="0" w:color="auto"/>
            <w:bottom w:val="none" w:sz="0" w:space="0" w:color="auto"/>
            <w:right w:val="none" w:sz="0" w:space="0" w:color="auto"/>
          </w:divBdr>
        </w:div>
        <w:div w:id="690373710">
          <w:marLeft w:val="0"/>
          <w:marRight w:val="0"/>
          <w:marTop w:val="0"/>
          <w:marBottom w:val="0"/>
          <w:divBdr>
            <w:top w:val="none" w:sz="0" w:space="0" w:color="auto"/>
            <w:left w:val="none" w:sz="0" w:space="0" w:color="auto"/>
            <w:bottom w:val="none" w:sz="0" w:space="0" w:color="auto"/>
            <w:right w:val="none" w:sz="0" w:space="0" w:color="auto"/>
          </w:divBdr>
        </w:div>
        <w:div w:id="252323562">
          <w:marLeft w:val="0"/>
          <w:marRight w:val="0"/>
          <w:marTop w:val="0"/>
          <w:marBottom w:val="0"/>
          <w:divBdr>
            <w:top w:val="none" w:sz="0" w:space="0" w:color="auto"/>
            <w:left w:val="none" w:sz="0" w:space="0" w:color="auto"/>
            <w:bottom w:val="none" w:sz="0" w:space="0" w:color="auto"/>
            <w:right w:val="none" w:sz="0" w:space="0" w:color="auto"/>
          </w:divBdr>
        </w:div>
        <w:div w:id="6177892">
          <w:marLeft w:val="0"/>
          <w:marRight w:val="0"/>
          <w:marTop w:val="0"/>
          <w:marBottom w:val="0"/>
          <w:divBdr>
            <w:top w:val="none" w:sz="0" w:space="0" w:color="auto"/>
            <w:left w:val="none" w:sz="0" w:space="0" w:color="auto"/>
            <w:bottom w:val="none" w:sz="0" w:space="0" w:color="auto"/>
            <w:right w:val="none" w:sz="0" w:space="0" w:color="auto"/>
          </w:divBdr>
        </w:div>
        <w:div w:id="1114640530">
          <w:marLeft w:val="0"/>
          <w:marRight w:val="0"/>
          <w:marTop w:val="0"/>
          <w:marBottom w:val="0"/>
          <w:divBdr>
            <w:top w:val="none" w:sz="0" w:space="0" w:color="auto"/>
            <w:left w:val="none" w:sz="0" w:space="0" w:color="auto"/>
            <w:bottom w:val="none" w:sz="0" w:space="0" w:color="auto"/>
            <w:right w:val="none" w:sz="0" w:space="0" w:color="auto"/>
          </w:divBdr>
        </w:div>
        <w:div w:id="913202852">
          <w:marLeft w:val="0"/>
          <w:marRight w:val="0"/>
          <w:marTop w:val="0"/>
          <w:marBottom w:val="0"/>
          <w:divBdr>
            <w:top w:val="none" w:sz="0" w:space="0" w:color="auto"/>
            <w:left w:val="none" w:sz="0" w:space="0" w:color="auto"/>
            <w:bottom w:val="none" w:sz="0" w:space="0" w:color="auto"/>
            <w:right w:val="none" w:sz="0" w:space="0" w:color="auto"/>
          </w:divBdr>
        </w:div>
        <w:div w:id="1666862536">
          <w:marLeft w:val="0"/>
          <w:marRight w:val="0"/>
          <w:marTop w:val="0"/>
          <w:marBottom w:val="0"/>
          <w:divBdr>
            <w:top w:val="none" w:sz="0" w:space="0" w:color="auto"/>
            <w:left w:val="none" w:sz="0" w:space="0" w:color="auto"/>
            <w:bottom w:val="none" w:sz="0" w:space="0" w:color="auto"/>
            <w:right w:val="none" w:sz="0" w:space="0" w:color="auto"/>
          </w:divBdr>
        </w:div>
        <w:div w:id="374358775">
          <w:marLeft w:val="0"/>
          <w:marRight w:val="0"/>
          <w:marTop w:val="0"/>
          <w:marBottom w:val="0"/>
          <w:divBdr>
            <w:top w:val="none" w:sz="0" w:space="0" w:color="auto"/>
            <w:left w:val="none" w:sz="0" w:space="0" w:color="auto"/>
            <w:bottom w:val="none" w:sz="0" w:space="0" w:color="auto"/>
            <w:right w:val="none" w:sz="0" w:space="0" w:color="auto"/>
          </w:divBdr>
        </w:div>
        <w:div w:id="333656048">
          <w:marLeft w:val="0"/>
          <w:marRight w:val="0"/>
          <w:marTop w:val="0"/>
          <w:marBottom w:val="0"/>
          <w:divBdr>
            <w:top w:val="none" w:sz="0" w:space="0" w:color="auto"/>
            <w:left w:val="none" w:sz="0" w:space="0" w:color="auto"/>
            <w:bottom w:val="none" w:sz="0" w:space="0" w:color="auto"/>
            <w:right w:val="none" w:sz="0" w:space="0" w:color="auto"/>
          </w:divBdr>
        </w:div>
        <w:div w:id="413282545">
          <w:marLeft w:val="0"/>
          <w:marRight w:val="0"/>
          <w:marTop w:val="0"/>
          <w:marBottom w:val="0"/>
          <w:divBdr>
            <w:top w:val="none" w:sz="0" w:space="0" w:color="auto"/>
            <w:left w:val="none" w:sz="0" w:space="0" w:color="auto"/>
            <w:bottom w:val="none" w:sz="0" w:space="0" w:color="auto"/>
            <w:right w:val="none" w:sz="0" w:space="0" w:color="auto"/>
          </w:divBdr>
        </w:div>
        <w:div w:id="914896116">
          <w:marLeft w:val="0"/>
          <w:marRight w:val="0"/>
          <w:marTop w:val="0"/>
          <w:marBottom w:val="0"/>
          <w:divBdr>
            <w:top w:val="none" w:sz="0" w:space="0" w:color="auto"/>
            <w:left w:val="none" w:sz="0" w:space="0" w:color="auto"/>
            <w:bottom w:val="none" w:sz="0" w:space="0" w:color="auto"/>
            <w:right w:val="none" w:sz="0" w:space="0" w:color="auto"/>
          </w:divBdr>
        </w:div>
        <w:div w:id="437918831">
          <w:marLeft w:val="0"/>
          <w:marRight w:val="0"/>
          <w:marTop w:val="0"/>
          <w:marBottom w:val="0"/>
          <w:divBdr>
            <w:top w:val="none" w:sz="0" w:space="0" w:color="auto"/>
            <w:left w:val="none" w:sz="0" w:space="0" w:color="auto"/>
            <w:bottom w:val="none" w:sz="0" w:space="0" w:color="auto"/>
            <w:right w:val="none" w:sz="0" w:space="0" w:color="auto"/>
          </w:divBdr>
        </w:div>
        <w:div w:id="1412970815">
          <w:marLeft w:val="0"/>
          <w:marRight w:val="0"/>
          <w:marTop w:val="0"/>
          <w:marBottom w:val="0"/>
          <w:divBdr>
            <w:top w:val="none" w:sz="0" w:space="0" w:color="auto"/>
            <w:left w:val="none" w:sz="0" w:space="0" w:color="auto"/>
            <w:bottom w:val="none" w:sz="0" w:space="0" w:color="auto"/>
            <w:right w:val="none" w:sz="0" w:space="0" w:color="auto"/>
          </w:divBdr>
        </w:div>
        <w:div w:id="1366562611">
          <w:marLeft w:val="0"/>
          <w:marRight w:val="0"/>
          <w:marTop w:val="0"/>
          <w:marBottom w:val="0"/>
          <w:divBdr>
            <w:top w:val="none" w:sz="0" w:space="0" w:color="auto"/>
            <w:left w:val="none" w:sz="0" w:space="0" w:color="auto"/>
            <w:bottom w:val="none" w:sz="0" w:space="0" w:color="auto"/>
            <w:right w:val="none" w:sz="0" w:space="0" w:color="auto"/>
          </w:divBdr>
        </w:div>
        <w:div w:id="497162306">
          <w:marLeft w:val="0"/>
          <w:marRight w:val="0"/>
          <w:marTop w:val="0"/>
          <w:marBottom w:val="0"/>
          <w:divBdr>
            <w:top w:val="none" w:sz="0" w:space="0" w:color="auto"/>
            <w:left w:val="none" w:sz="0" w:space="0" w:color="auto"/>
            <w:bottom w:val="none" w:sz="0" w:space="0" w:color="auto"/>
            <w:right w:val="none" w:sz="0" w:space="0" w:color="auto"/>
          </w:divBdr>
        </w:div>
        <w:div w:id="661859895">
          <w:marLeft w:val="0"/>
          <w:marRight w:val="0"/>
          <w:marTop w:val="0"/>
          <w:marBottom w:val="0"/>
          <w:divBdr>
            <w:top w:val="none" w:sz="0" w:space="0" w:color="auto"/>
            <w:left w:val="none" w:sz="0" w:space="0" w:color="auto"/>
            <w:bottom w:val="none" w:sz="0" w:space="0" w:color="auto"/>
            <w:right w:val="none" w:sz="0" w:space="0" w:color="auto"/>
          </w:divBdr>
        </w:div>
        <w:div w:id="2003967456">
          <w:marLeft w:val="0"/>
          <w:marRight w:val="0"/>
          <w:marTop w:val="0"/>
          <w:marBottom w:val="0"/>
          <w:divBdr>
            <w:top w:val="none" w:sz="0" w:space="0" w:color="auto"/>
            <w:left w:val="none" w:sz="0" w:space="0" w:color="auto"/>
            <w:bottom w:val="none" w:sz="0" w:space="0" w:color="auto"/>
            <w:right w:val="none" w:sz="0" w:space="0" w:color="auto"/>
          </w:divBdr>
        </w:div>
        <w:div w:id="995768002">
          <w:marLeft w:val="0"/>
          <w:marRight w:val="0"/>
          <w:marTop w:val="0"/>
          <w:marBottom w:val="0"/>
          <w:divBdr>
            <w:top w:val="none" w:sz="0" w:space="0" w:color="auto"/>
            <w:left w:val="none" w:sz="0" w:space="0" w:color="auto"/>
            <w:bottom w:val="none" w:sz="0" w:space="0" w:color="auto"/>
            <w:right w:val="none" w:sz="0" w:space="0" w:color="auto"/>
          </w:divBdr>
        </w:div>
        <w:div w:id="1342969625">
          <w:marLeft w:val="0"/>
          <w:marRight w:val="0"/>
          <w:marTop w:val="0"/>
          <w:marBottom w:val="0"/>
          <w:divBdr>
            <w:top w:val="none" w:sz="0" w:space="0" w:color="auto"/>
            <w:left w:val="none" w:sz="0" w:space="0" w:color="auto"/>
            <w:bottom w:val="none" w:sz="0" w:space="0" w:color="auto"/>
            <w:right w:val="none" w:sz="0" w:space="0" w:color="auto"/>
          </w:divBdr>
        </w:div>
        <w:div w:id="866063310">
          <w:marLeft w:val="0"/>
          <w:marRight w:val="0"/>
          <w:marTop w:val="0"/>
          <w:marBottom w:val="0"/>
          <w:divBdr>
            <w:top w:val="none" w:sz="0" w:space="0" w:color="auto"/>
            <w:left w:val="none" w:sz="0" w:space="0" w:color="auto"/>
            <w:bottom w:val="none" w:sz="0" w:space="0" w:color="auto"/>
            <w:right w:val="none" w:sz="0" w:space="0" w:color="auto"/>
          </w:divBdr>
        </w:div>
        <w:div w:id="1447653581">
          <w:marLeft w:val="0"/>
          <w:marRight w:val="0"/>
          <w:marTop w:val="0"/>
          <w:marBottom w:val="0"/>
          <w:divBdr>
            <w:top w:val="none" w:sz="0" w:space="0" w:color="auto"/>
            <w:left w:val="none" w:sz="0" w:space="0" w:color="auto"/>
            <w:bottom w:val="none" w:sz="0" w:space="0" w:color="auto"/>
            <w:right w:val="none" w:sz="0" w:space="0" w:color="auto"/>
          </w:divBdr>
        </w:div>
        <w:div w:id="348141974">
          <w:marLeft w:val="0"/>
          <w:marRight w:val="0"/>
          <w:marTop w:val="0"/>
          <w:marBottom w:val="0"/>
          <w:divBdr>
            <w:top w:val="none" w:sz="0" w:space="0" w:color="auto"/>
            <w:left w:val="none" w:sz="0" w:space="0" w:color="auto"/>
            <w:bottom w:val="none" w:sz="0" w:space="0" w:color="auto"/>
            <w:right w:val="none" w:sz="0" w:space="0" w:color="auto"/>
          </w:divBdr>
        </w:div>
        <w:div w:id="1275479182">
          <w:marLeft w:val="0"/>
          <w:marRight w:val="0"/>
          <w:marTop w:val="0"/>
          <w:marBottom w:val="0"/>
          <w:divBdr>
            <w:top w:val="none" w:sz="0" w:space="0" w:color="auto"/>
            <w:left w:val="none" w:sz="0" w:space="0" w:color="auto"/>
            <w:bottom w:val="none" w:sz="0" w:space="0" w:color="auto"/>
            <w:right w:val="none" w:sz="0" w:space="0" w:color="auto"/>
          </w:divBdr>
        </w:div>
        <w:div w:id="261647284">
          <w:marLeft w:val="0"/>
          <w:marRight w:val="0"/>
          <w:marTop w:val="0"/>
          <w:marBottom w:val="0"/>
          <w:divBdr>
            <w:top w:val="none" w:sz="0" w:space="0" w:color="auto"/>
            <w:left w:val="none" w:sz="0" w:space="0" w:color="auto"/>
            <w:bottom w:val="none" w:sz="0" w:space="0" w:color="auto"/>
            <w:right w:val="none" w:sz="0" w:space="0" w:color="auto"/>
          </w:divBdr>
        </w:div>
        <w:div w:id="77676734">
          <w:marLeft w:val="0"/>
          <w:marRight w:val="0"/>
          <w:marTop w:val="0"/>
          <w:marBottom w:val="0"/>
          <w:divBdr>
            <w:top w:val="none" w:sz="0" w:space="0" w:color="auto"/>
            <w:left w:val="none" w:sz="0" w:space="0" w:color="auto"/>
            <w:bottom w:val="none" w:sz="0" w:space="0" w:color="auto"/>
            <w:right w:val="none" w:sz="0" w:space="0" w:color="auto"/>
          </w:divBdr>
        </w:div>
        <w:div w:id="1465267067">
          <w:marLeft w:val="0"/>
          <w:marRight w:val="0"/>
          <w:marTop w:val="0"/>
          <w:marBottom w:val="0"/>
          <w:divBdr>
            <w:top w:val="none" w:sz="0" w:space="0" w:color="auto"/>
            <w:left w:val="none" w:sz="0" w:space="0" w:color="auto"/>
            <w:bottom w:val="none" w:sz="0" w:space="0" w:color="auto"/>
            <w:right w:val="none" w:sz="0" w:space="0" w:color="auto"/>
          </w:divBdr>
        </w:div>
        <w:div w:id="508259217">
          <w:marLeft w:val="0"/>
          <w:marRight w:val="0"/>
          <w:marTop w:val="0"/>
          <w:marBottom w:val="0"/>
          <w:divBdr>
            <w:top w:val="none" w:sz="0" w:space="0" w:color="auto"/>
            <w:left w:val="none" w:sz="0" w:space="0" w:color="auto"/>
            <w:bottom w:val="none" w:sz="0" w:space="0" w:color="auto"/>
            <w:right w:val="none" w:sz="0" w:space="0" w:color="auto"/>
          </w:divBdr>
        </w:div>
        <w:div w:id="1220094081">
          <w:marLeft w:val="0"/>
          <w:marRight w:val="0"/>
          <w:marTop w:val="0"/>
          <w:marBottom w:val="0"/>
          <w:divBdr>
            <w:top w:val="none" w:sz="0" w:space="0" w:color="auto"/>
            <w:left w:val="none" w:sz="0" w:space="0" w:color="auto"/>
            <w:bottom w:val="none" w:sz="0" w:space="0" w:color="auto"/>
            <w:right w:val="none" w:sz="0" w:space="0" w:color="auto"/>
          </w:divBdr>
        </w:div>
        <w:div w:id="1933120040">
          <w:marLeft w:val="0"/>
          <w:marRight w:val="0"/>
          <w:marTop w:val="0"/>
          <w:marBottom w:val="0"/>
          <w:divBdr>
            <w:top w:val="none" w:sz="0" w:space="0" w:color="auto"/>
            <w:left w:val="none" w:sz="0" w:space="0" w:color="auto"/>
            <w:bottom w:val="none" w:sz="0" w:space="0" w:color="auto"/>
            <w:right w:val="none" w:sz="0" w:space="0" w:color="auto"/>
          </w:divBdr>
        </w:div>
        <w:div w:id="581262854">
          <w:marLeft w:val="0"/>
          <w:marRight w:val="0"/>
          <w:marTop w:val="0"/>
          <w:marBottom w:val="0"/>
          <w:divBdr>
            <w:top w:val="none" w:sz="0" w:space="0" w:color="auto"/>
            <w:left w:val="none" w:sz="0" w:space="0" w:color="auto"/>
            <w:bottom w:val="none" w:sz="0" w:space="0" w:color="auto"/>
            <w:right w:val="none" w:sz="0" w:space="0" w:color="auto"/>
          </w:divBdr>
        </w:div>
        <w:div w:id="970749107">
          <w:marLeft w:val="0"/>
          <w:marRight w:val="0"/>
          <w:marTop w:val="0"/>
          <w:marBottom w:val="0"/>
          <w:divBdr>
            <w:top w:val="none" w:sz="0" w:space="0" w:color="auto"/>
            <w:left w:val="none" w:sz="0" w:space="0" w:color="auto"/>
            <w:bottom w:val="none" w:sz="0" w:space="0" w:color="auto"/>
            <w:right w:val="none" w:sz="0" w:space="0" w:color="auto"/>
          </w:divBdr>
        </w:div>
        <w:div w:id="836725867">
          <w:marLeft w:val="0"/>
          <w:marRight w:val="0"/>
          <w:marTop w:val="0"/>
          <w:marBottom w:val="0"/>
          <w:divBdr>
            <w:top w:val="none" w:sz="0" w:space="0" w:color="auto"/>
            <w:left w:val="none" w:sz="0" w:space="0" w:color="auto"/>
            <w:bottom w:val="none" w:sz="0" w:space="0" w:color="auto"/>
            <w:right w:val="none" w:sz="0" w:space="0" w:color="auto"/>
          </w:divBdr>
        </w:div>
        <w:div w:id="6564166">
          <w:marLeft w:val="0"/>
          <w:marRight w:val="0"/>
          <w:marTop w:val="0"/>
          <w:marBottom w:val="0"/>
          <w:divBdr>
            <w:top w:val="none" w:sz="0" w:space="0" w:color="auto"/>
            <w:left w:val="none" w:sz="0" w:space="0" w:color="auto"/>
            <w:bottom w:val="none" w:sz="0" w:space="0" w:color="auto"/>
            <w:right w:val="none" w:sz="0" w:space="0" w:color="auto"/>
          </w:divBdr>
        </w:div>
        <w:div w:id="1918325973">
          <w:marLeft w:val="0"/>
          <w:marRight w:val="0"/>
          <w:marTop w:val="0"/>
          <w:marBottom w:val="0"/>
          <w:divBdr>
            <w:top w:val="none" w:sz="0" w:space="0" w:color="auto"/>
            <w:left w:val="none" w:sz="0" w:space="0" w:color="auto"/>
            <w:bottom w:val="none" w:sz="0" w:space="0" w:color="auto"/>
            <w:right w:val="none" w:sz="0" w:space="0" w:color="auto"/>
          </w:divBdr>
        </w:div>
        <w:div w:id="287862537">
          <w:marLeft w:val="0"/>
          <w:marRight w:val="0"/>
          <w:marTop w:val="0"/>
          <w:marBottom w:val="0"/>
          <w:divBdr>
            <w:top w:val="none" w:sz="0" w:space="0" w:color="auto"/>
            <w:left w:val="none" w:sz="0" w:space="0" w:color="auto"/>
            <w:bottom w:val="none" w:sz="0" w:space="0" w:color="auto"/>
            <w:right w:val="none" w:sz="0" w:space="0" w:color="auto"/>
          </w:divBdr>
        </w:div>
        <w:div w:id="1440369354">
          <w:marLeft w:val="0"/>
          <w:marRight w:val="0"/>
          <w:marTop w:val="0"/>
          <w:marBottom w:val="0"/>
          <w:divBdr>
            <w:top w:val="none" w:sz="0" w:space="0" w:color="auto"/>
            <w:left w:val="none" w:sz="0" w:space="0" w:color="auto"/>
            <w:bottom w:val="none" w:sz="0" w:space="0" w:color="auto"/>
            <w:right w:val="none" w:sz="0" w:space="0" w:color="auto"/>
          </w:divBdr>
        </w:div>
        <w:div w:id="993220874">
          <w:marLeft w:val="0"/>
          <w:marRight w:val="0"/>
          <w:marTop w:val="0"/>
          <w:marBottom w:val="0"/>
          <w:divBdr>
            <w:top w:val="none" w:sz="0" w:space="0" w:color="auto"/>
            <w:left w:val="none" w:sz="0" w:space="0" w:color="auto"/>
            <w:bottom w:val="none" w:sz="0" w:space="0" w:color="auto"/>
            <w:right w:val="none" w:sz="0" w:space="0" w:color="auto"/>
          </w:divBdr>
        </w:div>
        <w:div w:id="1790583712">
          <w:marLeft w:val="0"/>
          <w:marRight w:val="0"/>
          <w:marTop w:val="0"/>
          <w:marBottom w:val="0"/>
          <w:divBdr>
            <w:top w:val="none" w:sz="0" w:space="0" w:color="auto"/>
            <w:left w:val="none" w:sz="0" w:space="0" w:color="auto"/>
            <w:bottom w:val="none" w:sz="0" w:space="0" w:color="auto"/>
            <w:right w:val="none" w:sz="0" w:space="0" w:color="auto"/>
          </w:divBdr>
        </w:div>
        <w:div w:id="969822334">
          <w:marLeft w:val="0"/>
          <w:marRight w:val="0"/>
          <w:marTop w:val="0"/>
          <w:marBottom w:val="0"/>
          <w:divBdr>
            <w:top w:val="none" w:sz="0" w:space="0" w:color="auto"/>
            <w:left w:val="none" w:sz="0" w:space="0" w:color="auto"/>
            <w:bottom w:val="none" w:sz="0" w:space="0" w:color="auto"/>
            <w:right w:val="none" w:sz="0" w:space="0" w:color="auto"/>
          </w:divBdr>
        </w:div>
        <w:div w:id="589586978">
          <w:marLeft w:val="0"/>
          <w:marRight w:val="0"/>
          <w:marTop w:val="0"/>
          <w:marBottom w:val="0"/>
          <w:divBdr>
            <w:top w:val="none" w:sz="0" w:space="0" w:color="auto"/>
            <w:left w:val="none" w:sz="0" w:space="0" w:color="auto"/>
            <w:bottom w:val="none" w:sz="0" w:space="0" w:color="auto"/>
            <w:right w:val="none" w:sz="0" w:space="0" w:color="auto"/>
          </w:divBdr>
        </w:div>
        <w:div w:id="1261140707">
          <w:marLeft w:val="0"/>
          <w:marRight w:val="0"/>
          <w:marTop w:val="0"/>
          <w:marBottom w:val="0"/>
          <w:divBdr>
            <w:top w:val="none" w:sz="0" w:space="0" w:color="auto"/>
            <w:left w:val="none" w:sz="0" w:space="0" w:color="auto"/>
            <w:bottom w:val="none" w:sz="0" w:space="0" w:color="auto"/>
            <w:right w:val="none" w:sz="0" w:space="0" w:color="auto"/>
          </w:divBdr>
        </w:div>
        <w:div w:id="3439828">
          <w:marLeft w:val="0"/>
          <w:marRight w:val="0"/>
          <w:marTop w:val="0"/>
          <w:marBottom w:val="0"/>
          <w:divBdr>
            <w:top w:val="none" w:sz="0" w:space="0" w:color="auto"/>
            <w:left w:val="none" w:sz="0" w:space="0" w:color="auto"/>
            <w:bottom w:val="none" w:sz="0" w:space="0" w:color="auto"/>
            <w:right w:val="none" w:sz="0" w:space="0" w:color="auto"/>
          </w:divBdr>
        </w:div>
        <w:div w:id="1951888424">
          <w:marLeft w:val="0"/>
          <w:marRight w:val="0"/>
          <w:marTop w:val="0"/>
          <w:marBottom w:val="0"/>
          <w:divBdr>
            <w:top w:val="none" w:sz="0" w:space="0" w:color="auto"/>
            <w:left w:val="none" w:sz="0" w:space="0" w:color="auto"/>
            <w:bottom w:val="none" w:sz="0" w:space="0" w:color="auto"/>
            <w:right w:val="none" w:sz="0" w:space="0" w:color="auto"/>
          </w:divBdr>
        </w:div>
        <w:div w:id="1148280704">
          <w:marLeft w:val="0"/>
          <w:marRight w:val="0"/>
          <w:marTop w:val="0"/>
          <w:marBottom w:val="0"/>
          <w:divBdr>
            <w:top w:val="none" w:sz="0" w:space="0" w:color="auto"/>
            <w:left w:val="none" w:sz="0" w:space="0" w:color="auto"/>
            <w:bottom w:val="none" w:sz="0" w:space="0" w:color="auto"/>
            <w:right w:val="none" w:sz="0" w:space="0" w:color="auto"/>
          </w:divBdr>
        </w:div>
        <w:div w:id="1292446200">
          <w:marLeft w:val="0"/>
          <w:marRight w:val="0"/>
          <w:marTop w:val="0"/>
          <w:marBottom w:val="0"/>
          <w:divBdr>
            <w:top w:val="none" w:sz="0" w:space="0" w:color="auto"/>
            <w:left w:val="none" w:sz="0" w:space="0" w:color="auto"/>
            <w:bottom w:val="none" w:sz="0" w:space="0" w:color="auto"/>
            <w:right w:val="none" w:sz="0" w:space="0" w:color="auto"/>
          </w:divBdr>
        </w:div>
        <w:div w:id="537081939">
          <w:marLeft w:val="0"/>
          <w:marRight w:val="0"/>
          <w:marTop w:val="0"/>
          <w:marBottom w:val="0"/>
          <w:divBdr>
            <w:top w:val="none" w:sz="0" w:space="0" w:color="auto"/>
            <w:left w:val="none" w:sz="0" w:space="0" w:color="auto"/>
            <w:bottom w:val="none" w:sz="0" w:space="0" w:color="auto"/>
            <w:right w:val="none" w:sz="0" w:space="0" w:color="auto"/>
          </w:divBdr>
        </w:div>
        <w:div w:id="1671718352">
          <w:marLeft w:val="0"/>
          <w:marRight w:val="0"/>
          <w:marTop w:val="0"/>
          <w:marBottom w:val="0"/>
          <w:divBdr>
            <w:top w:val="none" w:sz="0" w:space="0" w:color="auto"/>
            <w:left w:val="none" w:sz="0" w:space="0" w:color="auto"/>
            <w:bottom w:val="none" w:sz="0" w:space="0" w:color="auto"/>
            <w:right w:val="none" w:sz="0" w:space="0" w:color="auto"/>
          </w:divBdr>
        </w:div>
        <w:div w:id="366837180">
          <w:marLeft w:val="0"/>
          <w:marRight w:val="0"/>
          <w:marTop w:val="0"/>
          <w:marBottom w:val="0"/>
          <w:divBdr>
            <w:top w:val="none" w:sz="0" w:space="0" w:color="auto"/>
            <w:left w:val="none" w:sz="0" w:space="0" w:color="auto"/>
            <w:bottom w:val="none" w:sz="0" w:space="0" w:color="auto"/>
            <w:right w:val="none" w:sz="0" w:space="0" w:color="auto"/>
          </w:divBdr>
        </w:div>
        <w:div w:id="835266267">
          <w:marLeft w:val="0"/>
          <w:marRight w:val="0"/>
          <w:marTop w:val="0"/>
          <w:marBottom w:val="0"/>
          <w:divBdr>
            <w:top w:val="none" w:sz="0" w:space="0" w:color="auto"/>
            <w:left w:val="none" w:sz="0" w:space="0" w:color="auto"/>
            <w:bottom w:val="none" w:sz="0" w:space="0" w:color="auto"/>
            <w:right w:val="none" w:sz="0" w:space="0" w:color="auto"/>
          </w:divBdr>
        </w:div>
        <w:div w:id="913441602">
          <w:marLeft w:val="0"/>
          <w:marRight w:val="0"/>
          <w:marTop w:val="0"/>
          <w:marBottom w:val="0"/>
          <w:divBdr>
            <w:top w:val="none" w:sz="0" w:space="0" w:color="auto"/>
            <w:left w:val="none" w:sz="0" w:space="0" w:color="auto"/>
            <w:bottom w:val="none" w:sz="0" w:space="0" w:color="auto"/>
            <w:right w:val="none" w:sz="0" w:space="0" w:color="auto"/>
          </w:divBdr>
        </w:div>
        <w:div w:id="223881106">
          <w:marLeft w:val="0"/>
          <w:marRight w:val="0"/>
          <w:marTop w:val="0"/>
          <w:marBottom w:val="0"/>
          <w:divBdr>
            <w:top w:val="none" w:sz="0" w:space="0" w:color="auto"/>
            <w:left w:val="none" w:sz="0" w:space="0" w:color="auto"/>
            <w:bottom w:val="none" w:sz="0" w:space="0" w:color="auto"/>
            <w:right w:val="none" w:sz="0" w:space="0" w:color="auto"/>
          </w:divBdr>
        </w:div>
        <w:div w:id="833447397">
          <w:marLeft w:val="0"/>
          <w:marRight w:val="0"/>
          <w:marTop w:val="0"/>
          <w:marBottom w:val="0"/>
          <w:divBdr>
            <w:top w:val="none" w:sz="0" w:space="0" w:color="auto"/>
            <w:left w:val="none" w:sz="0" w:space="0" w:color="auto"/>
            <w:bottom w:val="none" w:sz="0" w:space="0" w:color="auto"/>
            <w:right w:val="none" w:sz="0" w:space="0" w:color="auto"/>
          </w:divBdr>
        </w:div>
        <w:div w:id="587661814">
          <w:marLeft w:val="0"/>
          <w:marRight w:val="0"/>
          <w:marTop w:val="0"/>
          <w:marBottom w:val="0"/>
          <w:divBdr>
            <w:top w:val="none" w:sz="0" w:space="0" w:color="auto"/>
            <w:left w:val="none" w:sz="0" w:space="0" w:color="auto"/>
            <w:bottom w:val="none" w:sz="0" w:space="0" w:color="auto"/>
            <w:right w:val="none" w:sz="0" w:space="0" w:color="auto"/>
          </w:divBdr>
        </w:div>
        <w:div w:id="997148919">
          <w:marLeft w:val="0"/>
          <w:marRight w:val="0"/>
          <w:marTop w:val="0"/>
          <w:marBottom w:val="0"/>
          <w:divBdr>
            <w:top w:val="none" w:sz="0" w:space="0" w:color="auto"/>
            <w:left w:val="none" w:sz="0" w:space="0" w:color="auto"/>
            <w:bottom w:val="none" w:sz="0" w:space="0" w:color="auto"/>
            <w:right w:val="none" w:sz="0" w:space="0" w:color="auto"/>
          </w:divBdr>
        </w:div>
        <w:div w:id="1121460573">
          <w:marLeft w:val="0"/>
          <w:marRight w:val="0"/>
          <w:marTop w:val="0"/>
          <w:marBottom w:val="0"/>
          <w:divBdr>
            <w:top w:val="none" w:sz="0" w:space="0" w:color="auto"/>
            <w:left w:val="none" w:sz="0" w:space="0" w:color="auto"/>
            <w:bottom w:val="none" w:sz="0" w:space="0" w:color="auto"/>
            <w:right w:val="none" w:sz="0" w:space="0" w:color="auto"/>
          </w:divBdr>
        </w:div>
        <w:div w:id="117720079">
          <w:marLeft w:val="0"/>
          <w:marRight w:val="0"/>
          <w:marTop w:val="0"/>
          <w:marBottom w:val="0"/>
          <w:divBdr>
            <w:top w:val="none" w:sz="0" w:space="0" w:color="auto"/>
            <w:left w:val="none" w:sz="0" w:space="0" w:color="auto"/>
            <w:bottom w:val="none" w:sz="0" w:space="0" w:color="auto"/>
            <w:right w:val="none" w:sz="0" w:space="0" w:color="auto"/>
          </w:divBdr>
        </w:div>
        <w:div w:id="398947787">
          <w:marLeft w:val="0"/>
          <w:marRight w:val="0"/>
          <w:marTop w:val="0"/>
          <w:marBottom w:val="0"/>
          <w:divBdr>
            <w:top w:val="none" w:sz="0" w:space="0" w:color="auto"/>
            <w:left w:val="none" w:sz="0" w:space="0" w:color="auto"/>
            <w:bottom w:val="none" w:sz="0" w:space="0" w:color="auto"/>
            <w:right w:val="none" w:sz="0" w:space="0" w:color="auto"/>
          </w:divBdr>
        </w:div>
        <w:div w:id="423041315">
          <w:marLeft w:val="0"/>
          <w:marRight w:val="0"/>
          <w:marTop w:val="0"/>
          <w:marBottom w:val="0"/>
          <w:divBdr>
            <w:top w:val="none" w:sz="0" w:space="0" w:color="auto"/>
            <w:left w:val="none" w:sz="0" w:space="0" w:color="auto"/>
            <w:bottom w:val="none" w:sz="0" w:space="0" w:color="auto"/>
            <w:right w:val="none" w:sz="0" w:space="0" w:color="auto"/>
          </w:divBdr>
        </w:div>
        <w:div w:id="1430587618">
          <w:marLeft w:val="0"/>
          <w:marRight w:val="0"/>
          <w:marTop w:val="0"/>
          <w:marBottom w:val="0"/>
          <w:divBdr>
            <w:top w:val="none" w:sz="0" w:space="0" w:color="auto"/>
            <w:left w:val="none" w:sz="0" w:space="0" w:color="auto"/>
            <w:bottom w:val="none" w:sz="0" w:space="0" w:color="auto"/>
            <w:right w:val="none" w:sz="0" w:space="0" w:color="auto"/>
          </w:divBdr>
        </w:div>
        <w:div w:id="1237589641">
          <w:marLeft w:val="0"/>
          <w:marRight w:val="0"/>
          <w:marTop w:val="0"/>
          <w:marBottom w:val="0"/>
          <w:divBdr>
            <w:top w:val="none" w:sz="0" w:space="0" w:color="auto"/>
            <w:left w:val="none" w:sz="0" w:space="0" w:color="auto"/>
            <w:bottom w:val="none" w:sz="0" w:space="0" w:color="auto"/>
            <w:right w:val="none" w:sz="0" w:space="0" w:color="auto"/>
          </w:divBdr>
        </w:div>
        <w:div w:id="221671737">
          <w:marLeft w:val="0"/>
          <w:marRight w:val="0"/>
          <w:marTop w:val="0"/>
          <w:marBottom w:val="0"/>
          <w:divBdr>
            <w:top w:val="none" w:sz="0" w:space="0" w:color="auto"/>
            <w:left w:val="none" w:sz="0" w:space="0" w:color="auto"/>
            <w:bottom w:val="none" w:sz="0" w:space="0" w:color="auto"/>
            <w:right w:val="none" w:sz="0" w:space="0" w:color="auto"/>
          </w:divBdr>
        </w:div>
        <w:div w:id="1153521036">
          <w:marLeft w:val="0"/>
          <w:marRight w:val="0"/>
          <w:marTop w:val="0"/>
          <w:marBottom w:val="0"/>
          <w:divBdr>
            <w:top w:val="none" w:sz="0" w:space="0" w:color="auto"/>
            <w:left w:val="none" w:sz="0" w:space="0" w:color="auto"/>
            <w:bottom w:val="none" w:sz="0" w:space="0" w:color="auto"/>
            <w:right w:val="none" w:sz="0" w:space="0" w:color="auto"/>
          </w:divBdr>
        </w:div>
        <w:div w:id="259677071">
          <w:marLeft w:val="0"/>
          <w:marRight w:val="0"/>
          <w:marTop w:val="0"/>
          <w:marBottom w:val="0"/>
          <w:divBdr>
            <w:top w:val="none" w:sz="0" w:space="0" w:color="auto"/>
            <w:left w:val="none" w:sz="0" w:space="0" w:color="auto"/>
            <w:bottom w:val="none" w:sz="0" w:space="0" w:color="auto"/>
            <w:right w:val="none" w:sz="0" w:space="0" w:color="auto"/>
          </w:divBdr>
        </w:div>
        <w:div w:id="544177773">
          <w:marLeft w:val="0"/>
          <w:marRight w:val="0"/>
          <w:marTop w:val="0"/>
          <w:marBottom w:val="0"/>
          <w:divBdr>
            <w:top w:val="none" w:sz="0" w:space="0" w:color="auto"/>
            <w:left w:val="none" w:sz="0" w:space="0" w:color="auto"/>
            <w:bottom w:val="none" w:sz="0" w:space="0" w:color="auto"/>
            <w:right w:val="none" w:sz="0" w:space="0" w:color="auto"/>
          </w:divBdr>
        </w:div>
        <w:div w:id="966357195">
          <w:marLeft w:val="0"/>
          <w:marRight w:val="0"/>
          <w:marTop w:val="0"/>
          <w:marBottom w:val="0"/>
          <w:divBdr>
            <w:top w:val="none" w:sz="0" w:space="0" w:color="auto"/>
            <w:left w:val="none" w:sz="0" w:space="0" w:color="auto"/>
            <w:bottom w:val="none" w:sz="0" w:space="0" w:color="auto"/>
            <w:right w:val="none" w:sz="0" w:space="0" w:color="auto"/>
          </w:divBdr>
        </w:div>
        <w:div w:id="1118985526">
          <w:marLeft w:val="0"/>
          <w:marRight w:val="0"/>
          <w:marTop w:val="0"/>
          <w:marBottom w:val="0"/>
          <w:divBdr>
            <w:top w:val="none" w:sz="0" w:space="0" w:color="auto"/>
            <w:left w:val="none" w:sz="0" w:space="0" w:color="auto"/>
            <w:bottom w:val="none" w:sz="0" w:space="0" w:color="auto"/>
            <w:right w:val="none" w:sz="0" w:space="0" w:color="auto"/>
          </w:divBdr>
        </w:div>
        <w:div w:id="326058400">
          <w:marLeft w:val="0"/>
          <w:marRight w:val="0"/>
          <w:marTop w:val="0"/>
          <w:marBottom w:val="0"/>
          <w:divBdr>
            <w:top w:val="none" w:sz="0" w:space="0" w:color="auto"/>
            <w:left w:val="none" w:sz="0" w:space="0" w:color="auto"/>
            <w:bottom w:val="none" w:sz="0" w:space="0" w:color="auto"/>
            <w:right w:val="none" w:sz="0" w:space="0" w:color="auto"/>
          </w:divBdr>
        </w:div>
        <w:div w:id="1141920704">
          <w:marLeft w:val="0"/>
          <w:marRight w:val="0"/>
          <w:marTop w:val="0"/>
          <w:marBottom w:val="0"/>
          <w:divBdr>
            <w:top w:val="none" w:sz="0" w:space="0" w:color="auto"/>
            <w:left w:val="none" w:sz="0" w:space="0" w:color="auto"/>
            <w:bottom w:val="none" w:sz="0" w:space="0" w:color="auto"/>
            <w:right w:val="none" w:sz="0" w:space="0" w:color="auto"/>
          </w:divBdr>
        </w:div>
        <w:div w:id="2127504017">
          <w:marLeft w:val="0"/>
          <w:marRight w:val="0"/>
          <w:marTop w:val="0"/>
          <w:marBottom w:val="0"/>
          <w:divBdr>
            <w:top w:val="none" w:sz="0" w:space="0" w:color="auto"/>
            <w:left w:val="none" w:sz="0" w:space="0" w:color="auto"/>
            <w:bottom w:val="none" w:sz="0" w:space="0" w:color="auto"/>
            <w:right w:val="none" w:sz="0" w:space="0" w:color="auto"/>
          </w:divBdr>
        </w:div>
        <w:div w:id="649749117">
          <w:marLeft w:val="0"/>
          <w:marRight w:val="0"/>
          <w:marTop w:val="0"/>
          <w:marBottom w:val="0"/>
          <w:divBdr>
            <w:top w:val="none" w:sz="0" w:space="0" w:color="auto"/>
            <w:left w:val="none" w:sz="0" w:space="0" w:color="auto"/>
            <w:bottom w:val="none" w:sz="0" w:space="0" w:color="auto"/>
            <w:right w:val="none" w:sz="0" w:space="0" w:color="auto"/>
          </w:divBdr>
        </w:div>
        <w:div w:id="2139177890">
          <w:marLeft w:val="0"/>
          <w:marRight w:val="0"/>
          <w:marTop w:val="0"/>
          <w:marBottom w:val="0"/>
          <w:divBdr>
            <w:top w:val="none" w:sz="0" w:space="0" w:color="auto"/>
            <w:left w:val="none" w:sz="0" w:space="0" w:color="auto"/>
            <w:bottom w:val="none" w:sz="0" w:space="0" w:color="auto"/>
            <w:right w:val="none" w:sz="0" w:space="0" w:color="auto"/>
          </w:divBdr>
        </w:div>
        <w:div w:id="705570747">
          <w:marLeft w:val="0"/>
          <w:marRight w:val="0"/>
          <w:marTop w:val="0"/>
          <w:marBottom w:val="0"/>
          <w:divBdr>
            <w:top w:val="none" w:sz="0" w:space="0" w:color="auto"/>
            <w:left w:val="none" w:sz="0" w:space="0" w:color="auto"/>
            <w:bottom w:val="none" w:sz="0" w:space="0" w:color="auto"/>
            <w:right w:val="none" w:sz="0" w:space="0" w:color="auto"/>
          </w:divBdr>
        </w:div>
        <w:div w:id="882131477">
          <w:marLeft w:val="0"/>
          <w:marRight w:val="0"/>
          <w:marTop w:val="0"/>
          <w:marBottom w:val="0"/>
          <w:divBdr>
            <w:top w:val="none" w:sz="0" w:space="0" w:color="auto"/>
            <w:left w:val="none" w:sz="0" w:space="0" w:color="auto"/>
            <w:bottom w:val="none" w:sz="0" w:space="0" w:color="auto"/>
            <w:right w:val="none" w:sz="0" w:space="0" w:color="auto"/>
          </w:divBdr>
        </w:div>
        <w:div w:id="1029528591">
          <w:marLeft w:val="0"/>
          <w:marRight w:val="0"/>
          <w:marTop w:val="0"/>
          <w:marBottom w:val="0"/>
          <w:divBdr>
            <w:top w:val="none" w:sz="0" w:space="0" w:color="auto"/>
            <w:left w:val="none" w:sz="0" w:space="0" w:color="auto"/>
            <w:bottom w:val="none" w:sz="0" w:space="0" w:color="auto"/>
            <w:right w:val="none" w:sz="0" w:space="0" w:color="auto"/>
          </w:divBdr>
        </w:div>
        <w:div w:id="1211376762">
          <w:marLeft w:val="0"/>
          <w:marRight w:val="0"/>
          <w:marTop w:val="0"/>
          <w:marBottom w:val="0"/>
          <w:divBdr>
            <w:top w:val="none" w:sz="0" w:space="0" w:color="auto"/>
            <w:left w:val="none" w:sz="0" w:space="0" w:color="auto"/>
            <w:bottom w:val="none" w:sz="0" w:space="0" w:color="auto"/>
            <w:right w:val="none" w:sz="0" w:space="0" w:color="auto"/>
          </w:divBdr>
        </w:div>
        <w:div w:id="1883664481">
          <w:marLeft w:val="0"/>
          <w:marRight w:val="0"/>
          <w:marTop w:val="0"/>
          <w:marBottom w:val="0"/>
          <w:divBdr>
            <w:top w:val="none" w:sz="0" w:space="0" w:color="auto"/>
            <w:left w:val="none" w:sz="0" w:space="0" w:color="auto"/>
            <w:bottom w:val="none" w:sz="0" w:space="0" w:color="auto"/>
            <w:right w:val="none" w:sz="0" w:space="0" w:color="auto"/>
          </w:divBdr>
        </w:div>
        <w:div w:id="1704481361">
          <w:marLeft w:val="0"/>
          <w:marRight w:val="0"/>
          <w:marTop w:val="0"/>
          <w:marBottom w:val="0"/>
          <w:divBdr>
            <w:top w:val="none" w:sz="0" w:space="0" w:color="auto"/>
            <w:left w:val="none" w:sz="0" w:space="0" w:color="auto"/>
            <w:bottom w:val="none" w:sz="0" w:space="0" w:color="auto"/>
            <w:right w:val="none" w:sz="0" w:space="0" w:color="auto"/>
          </w:divBdr>
        </w:div>
        <w:div w:id="539511837">
          <w:marLeft w:val="0"/>
          <w:marRight w:val="0"/>
          <w:marTop w:val="0"/>
          <w:marBottom w:val="0"/>
          <w:divBdr>
            <w:top w:val="none" w:sz="0" w:space="0" w:color="auto"/>
            <w:left w:val="none" w:sz="0" w:space="0" w:color="auto"/>
            <w:bottom w:val="none" w:sz="0" w:space="0" w:color="auto"/>
            <w:right w:val="none" w:sz="0" w:space="0" w:color="auto"/>
          </w:divBdr>
        </w:div>
        <w:div w:id="210313347">
          <w:marLeft w:val="0"/>
          <w:marRight w:val="0"/>
          <w:marTop w:val="0"/>
          <w:marBottom w:val="0"/>
          <w:divBdr>
            <w:top w:val="none" w:sz="0" w:space="0" w:color="auto"/>
            <w:left w:val="none" w:sz="0" w:space="0" w:color="auto"/>
            <w:bottom w:val="none" w:sz="0" w:space="0" w:color="auto"/>
            <w:right w:val="none" w:sz="0" w:space="0" w:color="auto"/>
          </w:divBdr>
        </w:div>
        <w:div w:id="1537768301">
          <w:marLeft w:val="0"/>
          <w:marRight w:val="0"/>
          <w:marTop w:val="0"/>
          <w:marBottom w:val="0"/>
          <w:divBdr>
            <w:top w:val="none" w:sz="0" w:space="0" w:color="auto"/>
            <w:left w:val="none" w:sz="0" w:space="0" w:color="auto"/>
            <w:bottom w:val="none" w:sz="0" w:space="0" w:color="auto"/>
            <w:right w:val="none" w:sz="0" w:space="0" w:color="auto"/>
          </w:divBdr>
        </w:div>
        <w:div w:id="887182196">
          <w:marLeft w:val="0"/>
          <w:marRight w:val="0"/>
          <w:marTop w:val="0"/>
          <w:marBottom w:val="0"/>
          <w:divBdr>
            <w:top w:val="none" w:sz="0" w:space="0" w:color="auto"/>
            <w:left w:val="none" w:sz="0" w:space="0" w:color="auto"/>
            <w:bottom w:val="none" w:sz="0" w:space="0" w:color="auto"/>
            <w:right w:val="none" w:sz="0" w:space="0" w:color="auto"/>
          </w:divBdr>
        </w:div>
        <w:div w:id="551622049">
          <w:marLeft w:val="0"/>
          <w:marRight w:val="0"/>
          <w:marTop w:val="0"/>
          <w:marBottom w:val="0"/>
          <w:divBdr>
            <w:top w:val="none" w:sz="0" w:space="0" w:color="auto"/>
            <w:left w:val="none" w:sz="0" w:space="0" w:color="auto"/>
            <w:bottom w:val="none" w:sz="0" w:space="0" w:color="auto"/>
            <w:right w:val="none" w:sz="0" w:space="0" w:color="auto"/>
          </w:divBdr>
        </w:div>
        <w:div w:id="1433087096">
          <w:marLeft w:val="0"/>
          <w:marRight w:val="0"/>
          <w:marTop w:val="0"/>
          <w:marBottom w:val="0"/>
          <w:divBdr>
            <w:top w:val="none" w:sz="0" w:space="0" w:color="auto"/>
            <w:left w:val="none" w:sz="0" w:space="0" w:color="auto"/>
            <w:bottom w:val="none" w:sz="0" w:space="0" w:color="auto"/>
            <w:right w:val="none" w:sz="0" w:space="0" w:color="auto"/>
          </w:divBdr>
        </w:div>
        <w:div w:id="440296158">
          <w:marLeft w:val="0"/>
          <w:marRight w:val="0"/>
          <w:marTop w:val="0"/>
          <w:marBottom w:val="0"/>
          <w:divBdr>
            <w:top w:val="none" w:sz="0" w:space="0" w:color="auto"/>
            <w:left w:val="none" w:sz="0" w:space="0" w:color="auto"/>
            <w:bottom w:val="none" w:sz="0" w:space="0" w:color="auto"/>
            <w:right w:val="none" w:sz="0" w:space="0" w:color="auto"/>
          </w:divBdr>
        </w:div>
        <w:div w:id="324743877">
          <w:marLeft w:val="0"/>
          <w:marRight w:val="0"/>
          <w:marTop w:val="0"/>
          <w:marBottom w:val="0"/>
          <w:divBdr>
            <w:top w:val="none" w:sz="0" w:space="0" w:color="auto"/>
            <w:left w:val="none" w:sz="0" w:space="0" w:color="auto"/>
            <w:bottom w:val="none" w:sz="0" w:space="0" w:color="auto"/>
            <w:right w:val="none" w:sz="0" w:space="0" w:color="auto"/>
          </w:divBdr>
        </w:div>
        <w:div w:id="1275019379">
          <w:marLeft w:val="0"/>
          <w:marRight w:val="0"/>
          <w:marTop w:val="0"/>
          <w:marBottom w:val="0"/>
          <w:divBdr>
            <w:top w:val="none" w:sz="0" w:space="0" w:color="auto"/>
            <w:left w:val="none" w:sz="0" w:space="0" w:color="auto"/>
            <w:bottom w:val="none" w:sz="0" w:space="0" w:color="auto"/>
            <w:right w:val="none" w:sz="0" w:space="0" w:color="auto"/>
          </w:divBdr>
        </w:div>
        <w:div w:id="584188809">
          <w:marLeft w:val="0"/>
          <w:marRight w:val="0"/>
          <w:marTop w:val="0"/>
          <w:marBottom w:val="0"/>
          <w:divBdr>
            <w:top w:val="none" w:sz="0" w:space="0" w:color="auto"/>
            <w:left w:val="none" w:sz="0" w:space="0" w:color="auto"/>
            <w:bottom w:val="none" w:sz="0" w:space="0" w:color="auto"/>
            <w:right w:val="none" w:sz="0" w:space="0" w:color="auto"/>
          </w:divBdr>
        </w:div>
        <w:div w:id="766465545">
          <w:marLeft w:val="0"/>
          <w:marRight w:val="0"/>
          <w:marTop w:val="0"/>
          <w:marBottom w:val="0"/>
          <w:divBdr>
            <w:top w:val="none" w:sz="0" w:space="0" w:color="auto"/>
            <w:left w:val="none" w:sz="0" w:space="0" w:color="auto"/>
            <w:bottom w:val="none" w:sz="0" w:space="0" w:color="auto"/>
            <w:right w:val="none" w:sz="0" w:space="0" w:color="auto"/>
          </w:divBdr>
        </w:div>
        <w:div w:id="900363301">
          <w:marLeft w:val="0"/>
          <w:marRight w:val="0"/>
          <w:marTop w:val="0"/>
          <w:marBottom w:val="0"/>
          <w:divBdr>
            <w:top w:val="none" w:sz="0" w:space="0" w:color="auto"/>
            <w:left w:val="none" w:sz="0" w:space="0" w:color="auto"/>
            <w:bottom w:val="none" w:sz="0" w:space="0" w:color="auto"/>
            <w:right w:val="none" w:sz="0" w:space="0" w:color="auto"/>
          </w:divBdr>
        </w:div>
        <w:div w:id="1359812375">
          <w:marLeft w:val="0"/>
          <w:marRight w:val="0"/>
          <w:marTop w:val="0"/>
          <w:marBottom w:val="0"/>
          <w:divBdr>
            <w:top w:val="none" w:sz="0" w:space="0" w:color="auto"/>
            <w:left w:val="none" w:sz="0" w:space="0" w:color="auto"/>
            <w:bottom w:val="none" w:sz="0" w:space="0" w:color="auto"/>
            <w:right w:val="none" w:sz="0" w:space="0" w:color="auto"/>
          </w:divBdr>
        </w:div>
        <w:div w:id="1441677701">
          <w:marLeft w:val="0"/>
          <w:marRight w:val="0"/>
          <w:marTop w:val="0"/>
          <w:marBottom w:val="0"/>
          <w:divBdr>
            <w:top w:val="none" w:sz="0" w:space="0" w:color="auto"/>
            <w:left w:val="none" w:sz="0" w:space="0" w:color="auto"/>
            <w:bottom w:val="none" w:sz="0" w:space="0" w:color="auto"/>
            <w:right w:val="none" w:sz="0" w:space="0" w:color="auto"/>
          </w:divBdr>
        </w:div>
        <w:div w:id="631177469">
          <w:marLeft w:val="0"/>
          <w:marRight w:val="0"/>
          <w:marTop w:val="0"/>
          <w:marBottom w:val="0"/>
          <w:divBdr>
            <w:top w:val="none" w:sz="0" w:space="0" w:color="auto"/>
            <w:left w:val="none" w:sz="0" w:space="0" w:color="auto"/>
            <w:bottom w:val="none" w:sz="0" w:space="0" w:color="auto"/>
            <w:right w:val="none" w:sz="0" w:space="0" w:color="auto"/>
          </w:divBdr>
        </w:div>
        <w:div w:id="1690334563">
          <w:marLeft w:val="0"/>
          <w:marRight w:val="0"/>
          <w:marTop w:val="0"/>
          <w:marBottom w:val="0"/>
          <w:divBdr>
            <w:top w:val="none" w:sz="0" w:space="0" w:color="auto"/>
            <w:left w:val="none" w:sz="0" w:space="0" w:color="auto"/>
            <w:bottom w:val="none" w:sz="0" w:space="0" w:color="auto"/>
            <w:right w:val="none" w:sz="0" w:space="0" w:color="auto"/>
          </w:divBdr>
        </w:div>
        <w:div w:id="16008146">
          <w:marLeft w:val="0"/>
          <w:marRight w:val="0"/>
          <w:marTop w:val="0"/>
          <w:marBottom w:val="0"/>
          <w:divBdr>
            <w:top w:val="none" w:sz="0" w:space="0" w:color="auto"/>
            <w:left w:val="none" w:sz="0" w:space="0" w:color="auto"/>
            <w:bottom w:val="none" w:sz="0" w:space="0" w:color="auto"/>
            <w:right w:val="none" w:sz="0" w:space="0" w:color="auto"/>
          </w:divBdr>
        </w:div>
        <w:div w:id="1830052838">
          <w:marLeft w:val="0"/>
          <w:marRight w:val="0"/>
          <w:marTop w:val="0"/>
          <w:marBottom w:val="0"/>
          <w:divBdr>
            <w:top w:val="none" w:sz="0" w:space="0" w:color="auto"/>
            <w:left w:val="none" w:sz="0" w:space="0" w:color="auto"/>
            <w:bottom w:val="none" w:sz="0" w:space="0" w:color="auto"/>
            <w:right w:val="none" w:sz="0" w:space="0" w:color="auto"/>
          </w:divBdr>
        </w:div>
        <w:div w:id="434132635">
          <w:marLeft w:val="0"/>
          <w:marRight w:val="0"/>
          <w:marTop w:val="0"/>
          <w:marBottom w:val="0"/>
          <w:divBdr>
            <w:top w:val="none" w:sz="0" w:space="0" w:color="auto"/>
            <w:left w:val="none" w:sz="0" w:space="0" w:color="auto"/>
            <w:bottom w:val="none" w:sz="0" w:space="0" w:color="auto"/>
            <w:right w:val="none" w:sz="0" w:space="0" w:color="auto"/>
          </w:divBdr>
        </w:div>
        <w:div w:id="253638261">
          <w:marLeft w:val="0"/>
          <w:marRight w:val="0"/>
          <w:marTop w:val="0"/>
          <w:marBottom w:val="0"/>
          <w:divBdr>
            <w:top w:val="none" w:sz="0" w:space="0" w:color="auto"/>
            <w:left w:val="none" w:sz="0" w:space="0" w:color="auto"/>
            <w:bottom w:val="none" w:sz="0" w:space="0" w:color="auto"/>
            <w:right w:val="none" w:sz="0" w:space="0" w:color="auto"/>
          </w:divBdr>
        </w:div>
        <w:div w:id="1052384012">
          <w:marLeft w:val="0"/>
          <w:marRight w:val="0"/>
          <w:marTop w:val="0"/>
          <w:marBottom w:val="0"/>
          <w:divBdr>
            <w:top w:val="none" w:sz="0" w:space="0" w:color="auto"/>
            <w:left w:val="none" w:sz="0" w:space="0" w:color="auto"/>
            <w:bottom w:val="none" w:sz="0" w:space="0" w:color="auto"/>
            <w:right w:val="none" w:sz="0" w:space="0" w:color="auto"/>
          </w:divBdr>
        </w:div>
      </w:divsChild>
    </w:div>
    <w:div w:id="788746718">
      <w:bodyDiv w:val="1"/>
      <w:marLeft w:val="0"/>
      <w:marRight w:val="0"/>
      <w:marTop w:val="0"/>
      <w:marBottom w:val="0"/>
      <w:divBdr>
        <w:top w:val="none" w:sz="0" w:space="0" w:color="auto"/>
        <w:left w:val="none" w:sz="0" w:space="0" w:color="auto"/>
        <w:bottom w:val="none" w:sz="0" w:space="0" w:color="auto"/>
        <w:right w:val="none" w:sz="0" w:space="0" w:color="auto"/>
      </w:divBdr>
      <w:divsChild>
        <w:div w:id="1257862241">
          <w:marLeft w:val="0"/>
          <w:marRight w:val="0"/>
          <w:marTop w:val="0"/>
          <w:marBottom w:val="0"/>
          <w:divBdr>
            <w:top w:val="none" w:sz="0" w:space="0" w:color="auto"/>
            <w:left w:val="none" w:sz="0" w:space="0" w:color="auto"/>
            <w:bottom w:val="none" w:sz="0" w:space="0" w:color="auto"/>
            <w:right w:val="none" w:sz="0" w:space="0" w:color="auto"/>
          </w:divBdr>
        </w:div>
        <w:div w:id="1286699070">
          <w:marLeft w:val="0"/>
          <w:marRight w:val="0"/>
          <w:marTop w:val="0"/>
          <w:marBottom w:val="0"/>
          <w:divBdr>
            <w:top w:val="none" w:sz="0" w:space="0" w:color="auto"/>
            <w:left w:val="none" w:sz="0" w:space="0" w:color="auto"/>
            <w:bottom w:val="none" w:sz="0" w:space="0" w:color="auto"/>
            <w:right w:val="none" w:sz="0" w:space="0" w:color="auto"/>
          </w:divBdr>
        </w:div>
        <w:div w:id="533425900">
          <w:marLeft w:val="0"/>
          <w:marRight w:val="0"/>
          <w:marTop w:val="0"/>
          <w:marBottom w:val="0"/>
          <w:divBdr>
            <w:top w:val="none" w:sz="0" w:space="0" w:color="auto"/>
            <w:left w:val="none" w:sz="0" w:space="0" w:color="auto"/>
            <w:bottom w:val="none" w:sz="0" w:space="0" w:color="auto"/>
            <w:right w:val="none" w:sz="0" w:space="0" w:color="auto"/>
          </w:divBdr>
        </w:div>
        <w:div w:id="257642326">
          <w:marLeft w:val="0"/>
          <w:marRight w:val="0"/>
          <w:marTop w:val="0"/>
          <w:marBottom w:val="0"/>
          <w:divBdr>
            <w:top w:val="none" w:sz="0" w:space="0" w:color="auto"/>
            <w:left w:val="none" w:sz="0" w:space="0" w:color="auto"/>
            <w:bottom w:val="none" w:sz="0" w:space="0" w:color="auto"/>
            <w:right w:val="none" w:sz="0" w:space="0" w:color="auto"/>
          </w:divBdr>
        </w:div>
        <w:div w:id="846019001">
          <w:marLeft w:val="0"/>
          <w:marRight w:val="0"/>
          <w:marTop w:val="0"/>
          <w:marBottom w:val="0"/>
          <w:divBdr>
            <w:top w:val="none" w:sz="0" w:space="0" w:color="auto"/>
            <w:left w:val="none" w:sz="0" w:space="0" w:color="auto"/>
            <w:bottom w:val="none" w:sz="0" w:space="0" w:color="auto"/>
            <w:right w:val="none" w:sz="0" w:space="0" w:color="auto"/>
          </w:divBdr>
        </w:div>
        <w:div w:id="349141341">
          <w:marLeft w:val="0"/>
          <w:marRight w:val="0"/>
          <w:marTop w:val="0"/>
          <w:marBottom w:val="0"/>
          <w:divBdr>
            <w:top w:val="none" w:sz="0" w:space="0" w:color="auto"/>
            <w:left w:val="none" w:sz="0" w:space="0" w:color="auto"/>
            <w:bottom w:val="none" w:sz="0" w:space="0" w:color="auto"/>
            <w:right w:val="none" w:sz="0" w:space="0" w:color="auto"/>
          </w:divBdr>
        </w:div>
        <w:div w:id="170877126">
          <w:marLeft w:val="0"/>
          <w:marRight w:val="0"/>
          <w:marTop w:val="0"/>
          <w:marBottom w:val="0"/>
          <w:divBdr>
            <w:top w:val="none" w:sz="0" w:space="0" w:color="auto"/>
            <w:left w:val="none" w:sz="0" w:space="0" w:color="auto"/>
            <w:bottom w:val="none" w:sz="0" w:space="0" w:color="auto"/>
            <w:right w:val="none" w:sz="0" w:space="0" w:color="auto"/>
          </w:divBdr>
        </w:div>
        <w:div w:id="955061473">
          <w:marLeft w:val="0"/>
          <w:marRight w:val="0"/>
          <w:marTop w:val="0"/>
          <w:marBottom w:val="0"/>
          <w:divBdr>
            <w:top w:val="none" w:sz="0" w:space="0" w:color="auto"/>
            <w:left w:val="none" w:sz="0" w:space="0" w:color="auto"/>
            <w:bottom w:val="none" w:sz="0" w:space="0" w:color="auto"/>
            <w:right w:val="none" w:sz="0" w:space="0" w:color="auto"/>
          </w:divBdr>
        </w:div>
        <w:div w:id="174999334">
          <w:marLeft w:val="0"/>
          <w:marRight w:val="0"/>
          <w:marTop w:val="0"/>
          <w:marBottom w:val="0"/>
          <w:divBdr>
            <w:top w:val="none" w:sz="0" w:space="0" w:color="auto"/>
            <w:left w:val="none" w:sz="0" w:space="0" w:color="auto"/>
            <w:bottom w:val="none" w:sz="0" w:space="0" w:color="auto"/>
            <w:right w:val="none" w:sz="0" w:space="0" w:color="auto"/>
          </w:divBdr>
        </w:div>
        <w:div w:id="658271203">
          <w:marLeft w:val="0"/>
          <w:marRight w:val="0"/>
          <w:marTop w:val="0"/>
          <w:marBottom w:val="0"/>
          <w:divBdr>
            <w:top w:val="none" w:sz="0" w:space="0" w:color="auto"/>
            <w:left w:val="none" w:sz="0" w:space="0" w:color="auto"/>
            <w:bottom w:val="none" w:sz="0" w:space="0" w:color="auto"/>
            <w:right w:val="none" w:sz="0" w:space="0" w:color="auto"/>
          </w:divBdr>
        </w:div>
        <w:div w:id="421024005">
          <w:marLeft w:val="0"/>
          <w:marRight w:val="0"/>
          <w:marTop w:val="0"/>
          <w:marBottom w:val="0"/>
          <w:divBdr>
            <w:top w:val="none" w:sz="0" w:space="0" w:color="auto"/>
            <w:left w:val="none" w:sz="0" w:space="0" w:color="auto"/>
            <w:bottom w:val="none" w:sz="0" w:space="0" w:color="auto"/>
            <w:right w:val="none" w:sz="0" w:space="0" w:color="auto"/>
          </w:divBdr>
        </w:div>
        <w:div w:id="1491754822">
          <w:marLeft w:val="0"/>
          <w:marRight w:val="0"/>
          <w:marTop w:val="0"/>
          <w:marBottom w:val="0"/>
          <w:divBdr>
            <w:top w:val="none" w:sz="0" w:space="0" w:color="auto"/>
            <w:left w:val="none" w:sz="0" w:space="0" w:color="auto"/>
            <w:bottom w:val="none" w:sz="0" w:space="0" w:color="auto"/>
            <w:right w:val="none" w:sz="0" w:space="0" w:color="auto"/>
          </w:divBdr>
        </w:div>
        <w:div w:id="673529598">
          <w:marLeft w:val="0"/>
          <w:marRight w:val="0"/>
          <w:marTop w:val="0"/>
          <w:marBottom w:val="0"/>
          <w:divBdr>
            <w:top w:val="none" w:sz="0" w:space="0" w:color="auto"/>
            <w:left w:val="none" w:sz="0" w:space="0" w:color="auto"/>
            <w:bottom w:val="none" w:sz="0" w:space="0" w:color="auto"/>
            <w:right w:val="none" w:sz="0" w:space="0" w:color="auto"/>
          </w:divBdr>
        </w:div>
        <w:div w:id="549928297">
          <w:marLeft w:val="0"/>
          <w:marRight w:val="0"/>
          <w:marTop w:val="0"/>
          <w:marBottom w:val="0"/>
          <w:divBdr>
            <w:top w:val="none" w:sz="0" w:space="0" w:color="auto"/>
            <w:left w:val="none" w:sz="0" w:space="0" w:color="auto"/>
            <w:bottom w:val="none" w:sz="0" w:space="0" w:color="auto"/>
            <w:right w:val="none" w:sz="0" w:space="0" w:color="auto"/>
          </w:divBdr>
        </w:div>
        <w:div w:id="2080863221">
          <w:marLeft w:val="0"/>
          <w:marRight w:val="0"/>
          <w:marTop w:val="0"/>
          <w:marBottom w:val="0"/>
          <w:divBdr>
            <w:top w:val="none" w:sz="0" w:space="0" w:color="auto"/>
            <w:left w:val="none" w:sz="0" w:space="0" w:color="auto"/>
            <w:bottom w:val="none" w:sz="0" w:space="0" w:color="auto"/>
            <w:right w:val="none" w:sz="0" w:space="0" w:color="auto"/>
          </w:divBdr>
        </w:div>
        <w:div w:id="567768639">
          <w:marLeft w:val="0"/>
          <w:marRight w:val="0"/>
          <w:marTop w:val="0"/>
          <w:marBottom w:val="0"/>
          <w:divBdr>
            <w:top w:val="none" w:sz="0" w:space="0" w:color="auto"/>
            <w:left w:val="none" w:sz="0" w:space="0" w:color="auto"/>
            <w:bottom w:val="none" w:sz="0" w:space="0" w:color="auto"/>
            <w:right w:val="none" w:sz="0" w:space="0" w:color="auto"/>
          </w:divBdr>
        </w:div>
        <w:div w:id="39132872">
          <w:marLeft w:val="0"/>
          <w:marRight w:val="0"/>
          <w:marTop w:val="0"/>
          <w:marBottom w:val="0"/>
          <w:divBdr>
            <w:top w:val="none" w:sz="0" w:space="0" w:color="auto"/>
            <w:left w:val="none" w:sz="0" w:space="0" w:color="auto"/>
            <w:bottom w:val="none" w:sz="0" w:space="0" w:color="auto"/>
            <w:right w:val="none" w:sz="0" w:space="0" w:color="auto"/>
          </w:divBdr>
        </w:div>
        <w:div w:id="1925718074">
          <w:marLeft w:val="0"/>
          <w:marRight w:val="0"/>
          <w:marTop w:val="0"/>
          <w:marBottom w:val="0"/>
          <w:divBdr>
            <w:top w:val="none" w:sz="0" w:space="0" w:color="auto"/>
            <w:left w:val="none" w:sz="0" w:space="0" w:color="auto"/>
            <w:bottom w:val="none" w:sz="0" w:space="0" w:color="auto"/>
            <w:right w:val="none" w:sz="0" w:space="0" w:color="auto"/>
          </w:divBdr>
        </w:div>
        <w:div w:id="1469275090">
          <w:marLeft w:val="0"/>
          <w:marRight w:val="0"/>
          <w:marTop w:val="0"/>
          <w:marBottom w:val="0"/>
          <w:divBdr>
            <w:top w:val="none" w:sz="0" w:space="0" w:color="auto"/>
            <w:left w:val="none" w:sz="0" w:space="0" w:color="auto"/>
            <w:bottom w:val="none" w:sz="0" w:space="0" w:color="auto"/>
            <w:right w:val="none" w:sz="0" w:space="0" w:color="auto"/>
          </w:divBdr>
        </w:div>
        <w:div w:id="564528893">
          <w:marLeft w:val="0"/>
          <w:marRight w:val="0"/>
          <w:marTop w:val="0"/>
          <w:marBottom w:val="0"/>
          <w:divBdr>
            <w:top w:val="none" w:sz="0" w:space="0" w:color="auto"/>
            <w:left w:val="none" w:sz="0" w:space="0" w:color="auto"/>
            <w:bottom w:val="none" w:sz="0" w:space="0" w:color="auto"/>
            <w:right w:val="none" w:sz="0" w:space="0" w:color="auto"/>
          </w:divBdr>
        </w:div>
        <w:div w:id="343826112">
          <w:marLeft w:val="0"/>
          <w:marRight w:val="0"/>
          <w:marTop w:val="0"/>
          <w:marBottom w:val="0"/>
          <w:divBdr>
            <w:top w:val="none" w:sz="0" w:space="0" w:color="auto"/>
            <w:left w:val="none" w:sz="0" w:space="0" w:color="auto"/>
            <w:bottom w:val="none" w:sz="0" w:space="0" w:color="auto"/>
            <w:right w:val="none" w:sz="0" w:space="0" w:color="auto"/>
          </w:divBdr>
        </w:div>
        <w:div w:id="455105283">
          <w:marLeft w:val="0"/>
          <w:marRight w:val="0"/>
          <w:marTop w:val="0"/>
          <w:marBottom w:val="0"/>
          <w:divBdr>
            <w:top w:val="none" w:sz="0" w:space="0" w:color="auto"/>
            <w:left w:val="none" w:sz="0" w:space="0" w:color="auto"/>
            <w:bottom w:val="none" w:sz="0" w:space="0" w:color="auto"/>
            <w:right w:val="none" w:sz="0" w:space="0" w:color="auto"/>
          </w:divBdr>
        </w:div>
        <w:div w:id="379134519">
          <w:marLeft w:val="0"/>
          <w:marRight w:val="0"/>
          <w:marTop w:val="0"/>
          <w:marBottom w:val="0"/>
          <w:divBdr>
            <w:top w:val="none" w:sz="0" w:space="0" w:color="auto"/>
            <w:left w:val="none" w:sz="0" w:space="0" w:color="auto"/>
            <w:bottom w:val="none" w:sz="0" w:space="0" w:color="auto"/>
            <w:right w:val="none" w:sz="0" w:space="0" w:color="auto"/>
          </w:divBdr>
        </w:div>
        <w:div w:id="479081689">
          <w:marLeft w:val="0"/>
          <w:marRight w:val="0"/>
          <w:marTop w:val="0"/>
          <w:marBottom w:val="0"/>
          <w:divBdr>
            <w:top w:val="none" w:sz="0" w:space="0" w:color="auto"/>
            <w:left w:val="none" w:sz="0" w:space="0" w:color="auto"/>
            <w:bottom w:val="none" w:sz="0" w:space="0" w:color="auto"/>
            <w:right w:val="none" w:sz="0" w:space="0" w:color="auto"/>
          </w:divBdr>
        </w:div>
        <w:div w:id="78523510">
          <w:marLeft w:val="0"/>
          <w:marRight w:val="0"/>
          <w:marTop w:val="0"/>
          <w:marBottom w:val="0"/>
          <w:divBdr>
            <w:top w:val="none" w:sz="0" w:space="0" w:color="auto"/>
            <w:left w:val="none" w:sz="0" w:space="0" w:color="auto"/>
            <w:bottom w:val="none" w:sz="0" w:space="0" w:color="auto"/>
            <w:right w:val="none" w:sz="0" w:space="0" w:color="auto"/>
          </w:divBdr>
        </w:div>
        <w:div w:id="884025696">
          <w:marLeft w:val="0"/>
          <w:marRight w:val="0"/>
          <w:marTop w:val="0"/>
          <w:marBottom w:val="0"/>
          <w:divBdr>
            <w:top w:val="none" w:sz="0" w:space="0" w:color="auto"/>
            <w:left w:val="none" w:sz="0" w:space="0" w:color="auto"/>
            <w:bottom w:val="none" w:sz="0" w:space="0" w:color="auto"/>
            <w:right w:val="none" w:sz="0" w:space="0" w:color="auto"/>
          </w:divBdr>
        </w:div>
        <w:div w:id="1583374312">
          <w:marLeft w:val="0"/>
          <w:marRight w:val="0"/>
          <w:marTop w:val="0"/>
          <w:marBottom w:val="0"/>
          <w:divBdr>
            <w:top w:val="none" w:sz="0" w:space="0" w:color="auto"/>
            <w:left w:val="none" w:sz="0" w:space="0" w:color="auto"/>
            <w:bottom w:val="none" w:sz="0" w:space="0" w:color="auto"/>
            <w:right w:val="none" w:sz="0" w:space="0" w:color="auto"/>
          </w:divBdr>
        </w:div>
        <w:div w:id="2099400987">
          <w:marLeft w:val="0"/>
          <w:marRight w:val="0"/>
          <w:marTop w:val="0"/>
          <w:marBottom w:val="0"/>
          <w:divBdr>
            <w:top w:val="none" w:sz="0" w:space="0" w:color="auto"/>
            <w:left w:val="none" w:sz="0" w:space="0" w:color="auto"/>
            <w:bottom w:val="none" w:sz="0" w:space="0" w:color="auto"/>
            <w:right w:val="none" w:sz="0" w:space="0" w:color="auto"/>
          </w:divBdr>
        </w:div>
        <w:div w:id="293146388">
          <w:marLeft w:val="0"/>
          <w:marRight w:val="0"/>
          <w:marTop w:val="0"/>
          <w:marBottom w:val="0"/>
          <w:divBdr>
            <w:top w:val="none" w:sz="0" w:space="0" w:color="auto"/>
            <w:left w:val="none" w:sz="0" w:space="0" w:color="auto"/>
            <w:bottom w:val="none" w:sz="0" w:space="0" w:color="auto"/>
            <w:right w:val="none" w:sz="0" w:space="0" w:color="auto"/>
          </w:divBdr>
        </w:div>
        <w:div w:id="241531356">
          <w:marLeft w:val="0"/>
          <w:marRight w:val="0"/>
          <w:marTop w:val="0"/>
          <w:marBottom w:val="0"/>
          <w:divBdr>
            <w:top w:val="none" w:sz="0" w:space="0" w:color="auto"/>
            <w:left w:val="none" w:sz="0" w:space="0" w:color="auto"/>
            <w:bottom w:val="none" w:sz="0" w:space="0" w:color="auto"/>
            <w:right w:val="none" w:sz="0" w:space="0" w:color="auto"/>
          </w:divBdr>
        </w:div>
        <w:div w:id="631328442">
          <w:marLeft w:val="0"/>
          <w:marRight w:val="0"/>
          <w:marTop w:val="0"/>
          <w:marBottom w:val="0"/>
          <w:divBdr>
            <w:top w:val="none" w:sz="0" w:space="0" w:color="auto"/>
            <w:left w:val="none" w:sz="0" w:space="0" w:color="auto"/>
            <w:bottom w:val="none" w:sz="0" w:space="0" w:color="auto"/>
            <w:right w:val="none" w:sz="0" w:space="0" w:color="auto"/>
          </w:divBdr>
        </w:div>
        <w:div w:id="1557551148">
          <w:marLeft w:val="0"/>
          <w:marRight w:val="0"/>
          <w:marTop w:val="0"/>
          <w:marBottom w:val="0"/>
          <w:divBdr>
            <w:top w:val="none" w:sz="0" w:space="0" w:color="auto"/>
            <w:left w:val="none" w:sz="0" w:space="0" w:color="auto"/>
            <w:bottom w:val="none" w:sz="0" w:space="0" w:color="auto"/>
            <w:right w:val="none" w:sz="0" w:space="0" w:color="auto"/>
          </w:divBdr>
        </w:div>
        <w:div w:id="528303098">
          <w:marLeft w:val="0"/>
          <w:marRight w:val="0"/>
          <w:marTop w:val="0"/>
          <w:marBottom w:val="0"/>
          <w:divBdr>
            <w:top w:val="none" w:sz="0" w:space="0" w:color="auto"/>
            <w:left w:val="none" w:sz="0" w:space="0" w:color="auto"/>
            <w:bottom w:val="none" w:sz="0" w:space="0" w:color="auto"/>
            <w:right w:val="none" w:sz="0" w:space="0" w:color="auto"/>
          </w:divBdr>
        </w:div>
        <w:div w:id="1513034553">
          <w:marLeft w:val="0"/>
          <w:marRight w:val="0"/>
          <w:marTop w:val="0"/>
          <w:marBottom w:val="0"/>
          <w:divBdr>
            <w:top w:val="none" w:sz="0" w:space="0" w:color="auto"/>
            <w:left w:val="none" w:sz="0" w:space="0" w:color="auto"/>
            <w:bottom w:val="none" w:sz="0" w:space="0" w:color="auto"/>
            <w:right w:val="none" w:sz="0" w:space="0" w:color="auto"/>
          </w:divBdr>
        </w:div>
        <w:div w:id="1924794649">
          <w:marLeft w:val="0"/>
          <w:marRight w:val="0"/>
          <w:marTop w:val="0"/>
          <w:marBottom w:val="0"/>
          <w:divBdr>
            <w:top w:val="none" w:sz="0" w:space="0" w:color="auto"/>
            <w:left w:val="none" w:sz="0" w:space="0" w:color="auto"/>
            <w:bottom w:val="none" w:sz="0" w:space="0" w:color="auto"/>
            <w:right w:val="none" w:sz="0" w:space="0" w:color="auto"/>
          </w:divBdr>
        </w:div>
        <w:div w:id="123011876">
          <w:marLeft w:val="0"/>
          <w:marRight w:val="0"/>
          <w:marTop w:val="0"/>
          <w:marBottom w:val="0"/>
          <w:divBdr>
            <w:top w:val="none" w:sz="0" w:space="0" w:color="auto"/>
            <w:left w:val="none" w:sz="0" w:space="0" w:color="auto"/>
            <w:bottom w:val="none" w:sz="0" w:space="0" w:color="auto"/>
            <w:right w:val="none" w:sz="0" w:space="0" w:color="auto"/>
          </w:divBdr>
        </w:div>
        <w:div w:id="164825449">
          <w:marLeft w:val="0"/>
          <w:marRight w:val="0"/>
          <w:marTop w:val="0"/>
          <w:marBottom w:val="0"/>
          <w:divBdr>
            <w:top w:val="none" w:sz="0" w:space="0" w:color="auto"/>
            <w:left w:val="none" w:sz="0" w:space="0" w:color="auto"/>
            <w:bottom w:val="none" w:sz="0" w:space="0" w:color="auto"/>
            <w:right w:val="none" w:sz="0" w:space="0" w:color="auto"/>
          </w:divBdr>
        </w:div>
        <w:div w:id="229272489">
          <w:marLeft w:val="0"/>
          <w:marRight w:val="0"/>
          <w:marTop w:val="0"/>
          <w:marBottom w:val="0"/>
          <w:divBdr>
            <w:top w:val="none" w:sz="0" w:space="0" w:color="auto"/>
            <w:left w:val="none" w:sz="0" w:space="0" w:color="auto"/>
            <w:bottom w:val="none" w:sz="0" w:space="0" w:color="auto"/>
            <w:right w:val="none" w:sz="0" w:space="0" w:color="auto"/>
          </w:divBdr>
        </w:div>
        <w:div w:id="1774202990">
          <w:marLeft w:val="0"/>
          <w:marRight w:val="0"/>
          <w:marTop w:val="0"/>
          <w:marBottom w:val="0"/>
          <w:divBdr>
            <w:top w:val="none" w:sz="0" w:space="0" w:color="auto"/>
            <w:left w:val="none" w:sz="0" w:space="0" w:color="auto"/>
            <w:bottom w:val="none" w:sz="0" w:space="0" w:color="auto"/>
            <w:right w:val="none" w:sz="0" w:space="0" w:color="auto"/>
          </w:divBdr>
        </w:div>
        <w:div w:id="203366400">
          <w:marLeft w:val="0"/>
          <w:marRight w:val="0"/>
          <w:marTop w:val="0"/>
          <w:marBottom w:val="0"/>
          <w:divBdr>
            <w:top w:val="none" w:sz="0" w:space="0" w:color="auto"/>
            <w:left w:val="none" w:sz="0" w:space="0" w:color="auto"/>
            <w:bottom w:val="none" w:sz="0" w:space="0" w:color="auto"/>
            <w:right w:val="none" w:sz="0" w:space="0" w:color="auto"/>
          </w:divBdr>
        </w:div>
        <w:div w:id="971441158">
          <w:marLeft w:val="0"/>
          <w:marRight w:val="0"/>
          <w:marTop w:val="0"/>
          <w:marBottom w:val="0"/>
          <w:divBdr>
            <w:top w:val="none" w:sz="0" w:space="0" w:color="auto"/>
            <w:left w:val="none" w:sz="0" w:space="0" w:color="auto"/>
            <w:bottom w:val="none" w:sz="0" w:space="0" w:color="auto"/>
            <w:right w:val="none" w:sz="0" w:space="0" w:color="auto"/>
          </w:divBdr>
        </w:div>
        <w:div w:id="1926961598">
          <w:marLeft w:val="0"/>
          <w:marRight w:val="0"/>
          <w:marTop w:val="0"/>
          <w:marBottom w:val="0"/>
          <w:divBdr>
            <w:top w:val="none" w:sz="0" w:space="0" w:color="auto"/>
            <w:left w:val="none" w:sz="0" w:space="0" w:color="auto"/>
            <w:bottom w:val="none" w:sz="0" w:space="0" w:color="auto"/>
            <w:right w:val="none" w:sz="0" w:space="0" w:color="auto"/>
          </w:divBdr>
        </w:div>
        <w:div w:id="446243649">
          <w:marLeft w:val="0"/>
          <w:marRight w:val="0"/>
          <w:marTop w:val="0"/>
          <w:marBottom w:val="0"/>
          <w:divBdr>
            <w:top w:val="none" w:sz="0" w:space="0" w:color="auto"/>
            <w:left w:val="none" w:sz="0" w:space="0" w:color="auto"/>
            <w:bottom w:val="none" w:sz="0" w:space="0" w:color="auto"/>
            <w:right w:val="none" w:sz="0" w:space="0" w:color="auto"/>
          </w:divBdr>
        </w:div>
        <w:div w:id="2136022726">
          <w:marLeft w:val="0"/>
          <w:marRight w:val="0"/>
          <w:marTop w:val="0"/>
          <w:marBottom w:val="0"/>
          <w:divBdr>
            <w:top w:val="none" w:sz="0" w:space="0" w:color="auto"/>
            <w:left w:val="none" w:sz="0" w:space="0" w:color="auto"/>
            <w:bottom w:val="none" w:sz="0" w:space="0" w:color="auto"/>
            <w:right w:val="none" w:sz="0" w:space="0" w:color="auto"/>
          </w:divBdr>
        </w:div>
        <w:div w:id="848252073">
          <w:marLeft w:val="0"/>
          <w:marRight w:val="0"/>
          <w:marTop w:val="0"/>
          <w:marBottom w:val="0"/>
          <w:divBdr>
            <w:top w:val="none" w:sz="0" w:space="0" w:color="auto"/>
            <w:left w:val="none" w:sz="0" w:space="0" w:color="auto"/>
            <w:bottom w:val="none" w:sz="0" w:space="0" w:color="auto"/>
            <w:right w:val="none" w:sz="0" w:space="0" w:color="auto"/>
          </w:divBdr>
        </w:div>
        <w:div w:id="327826014">
          <w:marLeft w:val="0"/>
          <w:marRight w:val="0"/>
          <w:marTop w:val="0"/>
          <w:marBottom w:val="0"/>
          <w:divBdr>
            <w:top w:val="none" w:sz="0" w:space="0" w:color="auto"/>
            <w:left w:val="none" w:sz="0" w:space="0" w:color="auto"/>
            <w:bottom w:val="none" w:sz="0" w:space="0" w:color="auto"/>
            <w:right w:val="none" w:sz="0" w:space="0" w:color="auto"/>
          </w:divBdr>
        </w:div>
        <w:div w:id="1312445652">
          <w:marLeft w:val="0"/>
          <w:marRight w:val="0"/>
          <w:marTop w:val="0"/>
          <w:marBottom w:val="0"/>
          <w:divBdr>
            <w:top w:val="none" w:sz="0" w:space="0" w:color="auto"/>
            <w:left w:val="none" w:sz="0" w:space="0" w:color="auto"/>
            <w:bottom w:val="none" w:sz="0" w:space="0" w:color="auto"/>
            <w:right w:val="none" w:sz="0" w:space="0" w:color="auto"/>
          </w:divBdr>
        </w:div>
        <w:div w:id="1580138545">
          <w:marLeft w:val="0"/>
          <w:marRight w:val="0"/>
          <w:marTop w:val="0"/>
          <w:marBottom w:val="0"/>
          <w:divBdr>
            <w:top w:val="none" w:sz="0" w:space="0" w:color="auto"/>
            <w:left w:val="none" w:sz="0" w:space="0" w:color="auto"/>
            <w:bottom w:val="none" w:sz="0" w:space="0" w:color="auto"/>
            <w:right w:val="none" w:sz="0" w:space="0" w:color="auto"/>
          </w:divBdr>
        </w:div>
        <w:div w:id="1520970590">
          <w:marLeft w:val="0"/>
          <w:marRight w:val="0"/>
          <w:marTop w:val="0"/>
          <w:marBottom w:val="0"/>
          <w:divBdr>
            <w:top w:val="none" w:sz="0" w:space="0" w:color="auto"/>
            <w:left w:val="none" w:sz="0" w:space="0" w:color="auto"/>
            <w:bottom w:val="none" w:sz="0" w:space="0" w:color="auto"/>
            <w:right w:val="none" w:sz="0" w:space="0" w:color="auto"/>
          </w:divBdr>
        </w:div>
        <w:div w:id="1159156871">
          <w:marLeft w:val="0"/>
          <w:marRight w:val="0"/>
          <w:marTop w:val="0"/>
          <w:marBottom w:val="0"/>
          <w:divBdr>
            <w:top w:val="none" w:sz="0" w:space="0" w:color="auto"/>
            <w:left w:val="none" w:sz="0" w:space="0" w:color="auto"/>
            <w:bottom w:val="none" w:sz="0" w:space="0" w:color="auto"/>
            <w:right w:val="none" w:sz="0" w:space="0" w:color="auto"/>
          </w:divBdr>
        </w:div>
        <w:div w:id="1613516406">
          <w:marLeft w:val="0"/>
          <w:marRight w:val="0"/>
          <w:marTop w:val="0"/>
          <w:marBottom w:val="0"/>
          <w:divBdr>
            <w:top w:val="none" w:sz="0" w:space="0" w:color="auto"/>
            <w:left w:val="none" w:sz="0" w:space="0" w:color="auto"/>
            <w:bottom w:val="none" w:sz="0" w:space="0" w:color="auto"/>
            <w:right w:val="none" w:sz="0" w:space="0" w:color="auto"/>
          </w:divBdr>
        </w:div>
        <w:div w:id="722413152">
          <w:marLeft w:val="0"/>
          <w:marRight w:val="0"/>
          <w:marTop w:val="0"/>
          <w:marBottom w:val="0"/>
          <w:divBdr>
            <w:top w:val="none" w:sz="0" w:space="0" w:color="auto"/>
            <w:left w:val="none" w:sz="0" w:space="0" w:color="auto"/>
            <w:bottom w:val="none" w:sz="0" w:space="0" w:color="auto"/>
            <w:right w:val="none" w:sz="0" w:space="0" w:color="auto"/>
          </w:divBdr>
        </w:div>
        <w:div w:id="1148476159">
          <w:marLeft w:val="0"/>
          <w:marRight w:val="0"/>
          <w:marTop w:val="0"/>
          <w:marBottom w:val="0"/>
          <w:divBdr>
            <w:top w:val="none" w:sz="0" w:space="0" w:color="auto"/>
            <w:left w:val="none" w:sz="0" w:space="0" w:color="auto"/>
            <w:bottom w:val="none" w:sz="0" w:space="0" w:color="auto"/>
            <w:right w:val="none" w:sz="0" w:space="0" w:color="auto"/>
          </w:divBdr>
        </w:div>
        <w:div w:id="101154081">
          <w:marLeft w:val="0"/>
          <w:marRight w:val="0"/>
          <w:marTop w:val="0"/>
          <w:marBottom w:val="0"/>
          <w:divBdr>
            <w:top w:val="none" w:sz="0" w:space="0" w:color="auto"/>
            <w:left w:val="none" w:sz="0" w:space="0" w:color="auto"/>
            <w:bottom w:val="none" w:sz="0" w:space="0" w:color="auto"/>
            <w:right w:val="none" w:sz="0" w:space="0" w:color="auto"/>
          </w:divBdr>
        </w:div>
        <w:div w:id="2117361318">
          <w:marLeft w:val="0"/>
          <w:marRight w:val="0"/>
          <w:marTop w:val="0"/>
          <w:marBottom w:val="0"/>
          <w:divBdr>
            <w:top w:val="none" w:sz="0" w:space="0" w:color="auto"/>
            <w:left w:val="none" w:sz="0" w:space="0" w:color="auto"/>
            <w:bottom w:val="none" w:sz="0" w:space="0" w:color="auto"/>
            <w:right w:val="none" w:sz="0" w:space="0" w:color="auto"/>
          </w:divBdr>
        </w:div>
        <w:div w:id="560603030">
          <w:marLeft w:val="0"/>
          <w:marRight w:val="0"/>
          <w:marTop w:val="0"/>
          <w:marBottom w:val="0"/>
          <w:divBdr>
            <w:top w:val="none" w:sz="0" w:space="0" w:color="auto"/>
            <w:left w:val="none" w:sz="0" w:space="0" w:color="auto"/>
            <w:bottom w:val="none" w:sz="0" w:space="0" w:color="auto"/>
            <w:right w:val="none" w:sz="0" w:space="0" w:color="auto"/>
          </w:divBdr>
        </w:div>
        <w:div w:id="1522164601">
          <w:marLeft w:val="0"/>
          <w:marRight w:val="0"/>
          <w:marTop w:val="0"/>
          <w:marBottom w:val="0"/>
          <w:divBdr>
            <w:top w:val="none" w:sz="0" w:space="0" w:color="auto"/>
            <w:left w:val="none" w:sz="0" w:space="0" w:color="auto"/>
            <w:bottom w:val="none" w:sz="0" w:space="0" w:color="auto"/>
            <w:right w:val="none" w:sz="0" w:space="0" w:color="auto"/>
          </w:divBdr>
        </w:div>
        <w:div w:id="913507881">
          <w:marLeft w:val="0"/>
          <w:marRight w:val="0"/>
          <w:marTop w:val="0"/>
          <w:marBottom w:val="0"/>
          <w:divBdr>
            <w:top w:val="none" w:sz="0" w:space="0" w:color="auto"/>
            <w:left w:val="none" w:sz="0" w:space="0" w:color="auto"/>
            <w:bottom w:val="none" w:sz="0" w:space="0" w:color="auto"/>
            <w:right w:val="none" w:sz="0" w:space="0" w:color="auto"/>
          </w:divBdr>
        </w:div>
        <w:div w:id="1578128723">
          <w:marLeft w:val="0"/>
          <w:marRight w:val="0"/>
          <w:marTop w:val="0"/>
          <w:marBottom w:val="0"/>
          <w:divBdr>
            <w:top w:val="none" w:sz="0" w:space="0" w:color="auto"/>
            <w:left w:val="none" w:sz="0" w:space="0" w:color="auto"/>
            <w:bottom w:val="none" w:sz="0" w:space="0" w:color="auto"/>
            <w:right w:val="none" w:sz="0" w:space="0" w:color="auto"/>
          </w:divBdr>
        </w:div>
        <w:div w:id="1602640838">
          <w:marLeft w:val="0"/>
          <w:marRight w:val="0"/>
          <w:marTop w:val="0"/>
          <w:marBottom w:val="0"/>
          <w:divBdr>
            <w:top w:val="none" w:sz="0" w:space="0" w:color="auto"/>
            <w:left w:val="none" w:sz="0" w:space="0" w:color="auto"/>
            <w:bottom w:val="none" w:sz="0" w:space="0" w:color="auto"/>
            <w:right w:val="none" w:sz="0" w:space="0" w:color="auto"/>
          </w:divBdr>
        </w:div>
        <w:div w:id="1665820300">
          <w:marLeft w:val="0"/>
          <w:marRight w:val="0"/>
          <w:marTop w:val="0"/>
          <w:marBottom w:val="0"/>
          <w:divBdr>
            <w:top w:val="none" w:sz="0" w:space="0" w:color="auto"/>
            <w:left w:val="none" w:sz="0" w:space="0" w:color="auto"/>
            <w:bottom w:val="none" w:sz="0" w:space="0" w:color="auto"/>
            <w:right w:val="none" w:sz="0" w:space="0" w:color="auto"/>
          </w:divBdr>
        </w:div>
        <w:div w:id="682780822">
          <w:marLeft w:val="0"/>
          <w:marRight w:val="0"/>
          <w:marTop w:val="0"/>
          <w:marBottom w:val="0"/>
          <w:divBdr>
            <w:top w:val="none" w:sz="0" w:space="0" w:color="auto"/>
            <w:left w:val="none" w:sz="0" w:space="0" w:color="auto"/>
            <w:bottom w:val="none" w:sz="0" w:space="0" w:color="auto"/>
            <w:right w:val="none" w:sz="0" w:space="0" w:color="auto"/>
          </w:divBdr>
        </w:div>
        <w:div w:id="1987391429">
          <w:marLeft w:val="0"/>
          <w:marRight w:val="0"/>
          <w:marTop w:val="0"/>
          <w:marBottom w:val="0"/>
          <w:divBdr>
            <w:top w:val="none" w:sz="0" w:space="0" w:color="auto"/>
            <w:left w:val="none" w:sz="0" w:space="0" w:color="auto"/>
            <w:bottom w:val="none" w:sz="0" w:space="0" w:color="auto"/>
            <w:right w:val="none" w:sz="0" w:space="0" w:color="auto"/>
          </w:divBdr>
        </w:div>
        <w:div w:id="470556373">
          <w:marLeft w:val="0"/>
          <w:marRight w:val="0"/>
          <w:marTop w:val="0"/>
          <w:marBottom w:val="0"/>
          <w:divBdr>
            <w:top w:val="none" w:sz="0" w:space="0" w:color="auto"/>
            <w:left w:val="none" w:sz="0" w:space="0" w:color="auto"/>
            <w:bottom w:val="none" w:sz="0" w:space="0" w:color="auto"/>
            <w:right w:val="none" w:sz="0" w:space="0" w:color="auto"/>
          </w:divBdr>
        </w:div>
        <w:div w:id="1661301377">
          <w:marLeft w:val="0"/>
          <w:marRight w:val="0"/>
          <w:marTop w:val="0"/>
          <w:marBottom w:val="0"/>
          <w:divBdr>
            <w:top w:val="none" w:sz="0" w:space="0" w:color="auto"/>
            <w:left w:val="none" w:sz="0" w:space="0" w:color="auto"/>
            <w:bottom w:val="none" w:sz="0" w:space="0" w:color="auto"/>
            <w:right w:val="none" w:sz="0" w:space="0" w:color="auto"/>
          </w:divBdr>
        </w:div>
        <w:div w:id="2034308620">
          <w:marLeft w:val="0"/>
          <w:marRight w:val="0"/>
          <w:marTop w:val="0"/>
          <w:marBottom w:val="0"/>
          <w:divBdr>
            <w:top w:val="none" w:sz="0" w:space="0" w:color="auto"/>
            <w:left w:val="none" w:sz="0" w:space="0" w:color="auto"/>
            <w:bottom w:val="none" w:sz="0" w:space="0" w:color="auto"/>
            <w:right w:val="none" w:sz="0" w:space="0" w:color="auto"/>
          </w:divBdr>
        </w:div>
        <w:div w:id="1184055961">
          <w:marLeft w:val="0"/>
          <w:marRight w:val="0"/>
          <w:marTop w:val="0"/>
          <w:marBottom w:val="0"/>
          <w:divBdr>
            <w:top w:val="none" w:sz="0" w:space="0" w:color="auto"/>
            <w:left w:val="none" w:sz="0" w:space="0" w:color="auto"/>
            <w:bottom w:val="none" w:sz="0" w:space="0" w:color="auto"/>
            <w:right w:val="none" w:sz="0" w:space="0" w:color="auto"/>
          </w:divBdr>
        </w:div>
        <w:div w:id="2103987821">
          <w:marLeft w:val="0"/>
          <w:marRight w:val="0"/>
          <w:marTop w:val="0"/>
          <w:marBottom w:val="0"/>
          <w:divBdr>
            <w:top w:val="none" w:sz="0" w:space="0" w:color="auto"/>
            <w:left w:val="none" w:sz="0" w:space="0" w:color="auto"/>
            <w:bottom w:val="none" w:sz="0" w:space="0" w:color="auto"/>
            <w:right w:val="none" w:sz="0" w:space="0" w:color="auto"/>
          </w:divBdr>
        </w:div>
        <w:div w:id="1106999203">
          <w:marLeft w:val="0"/>
          <w:marRight w:val="0"/>
          <w:marTop w:val="0"/>
          <w:marBottom w:val="0"/>
          <w:divBdr>
            <w:top w:val="none" w:sz="0" w:space="0" w:color="auto"/>
            <w:left w:val="none" w:sz="0" w:space="0" w:color="auto"/>
            <w:bottom w:val="none" w:sz="0" w:space="0" w:color="auto"/>
            <w:right w:val="none" w:sz="0" w:space="0" w:color="auto"/>
          </w:divBdr>
        </w:div>
        <w:div w:id="1533571614">
          <w:marLeft w:val="0"/>
          <w:marRight w:val="0"/>
          <w:marTop w:val="0"/>
          <w:marBottom w:val="0"/>
          <w:divBdr>
            <w:top w:val="none" w:sz="0" w:space="0" w:color="auto"/>
            <w:left w:val="none" w:sz="0" w:space="0" w:color="auto"/>
            <w:bottom w:val="none" w:sz="0" w:space="0" w:color="auto"/>
            <w:right w:val="none" w:sz="0" w:space="0" w:color="auto"/>
          </w:divBdr>
        </w:div>
        <w:div w:id="355692024">
          <w:marLeft w:val="0"/>
          <w:marRight w:val="0"/>
          <w:marTop w:val="0"/>
          <w:marBottom w:val="0"/>
          <w:divBdr>
            <w:top w:val="none" w:sz="0" w:space="0" w:color="auto"/>
            <w:left w:val="none" w:sz="0" w:space="0" w:color="auto"/>
            <w:bottom w:val="none" w:sz="0" w:space="0" w:color="auto"/>
            <w:right w:val="none" w:sz="0" w:space="0" w:color="auto"/>
          </w:divBdr>
        </w:div>
        <w:div w:id="1508711933">
          <w:marLeft w:val="0"/>
          <w:marRight w:val="0"/>
          <w:marTop w:val="0"/>
          <w:marBottom w:val="0"/>
          <w:divBdr>
            <w:top w:val="none" w:sz="0" w:space="0" w:color="auto"/>
            <w:left w:val="none" w:sz="0" w:space="0" w:color="auto"/>
            <w:bottom w:val="none" w:sz="0" w:space="0" w:color="auto"/>
            <w:right w:val="none" w:sz="0" w:space="0" w:color="auto"/>
          </w:divBdr>
        </w:div>
        <w:div w:id="2015522865">
          <w:marLeft w:val="0"/>
          <w:marRight w:val="0"/>
          <w:marTop w:val="0"/>
          <w:marBottom w:val="0"/>
          <w:divBdr>
            <w:top w:val="none" w:sz="0" w:space="0" w:color="auto"/>
            <w:left w:val="none" w:sz="0" w:space="0" w:color="auto"/>
            <w:bottom w:val="none" w:sz="0" w:space="0" w:color="auto"/>
            <w:right w:val="none" w:sz="0" w:space="0" w:color="auto"/>
          </w:divBdr>
        </w:div>
        <w:div w:id="548997321">
          <w:marLeft w:val="0"/>
          <w:marRight w:val="0"/>
          <w:marTop w:val="0"/>
          <w:marBottom w:val="0"/>
          <w:divBdr>
            <w:top w:val="none" w:sz="0" w:space="0" w:color="auto"/>
            <w:left w:val="none" w:sz="0" w:space="0" w:color="auto"/>
            <w:bottom w:val="none" w:sz="0" w:space="0" w:color="auto"/>
            <w:right w:val="none" w:sz="0" w:space="0" w:color="auto"/>
          </w:divBdr>
        </w:div>
        <w:div w:id="2144420297">
          <w:marLeft w:val="0"/>
          <w:marRight w:val="0"/>
          <w:marTop w:val="0"/>
          <w:marBottom w:val="0"/>
          <w:divBdr>
            <w:top w:val="none" w:sz="0" w:space="0" w:color="auto"/>
            <w:left w:val="none" w:sz="0" w:space="0" w:color="auto"/>
            <w:bottom w:val="none" w:sz="0" w:space="0" w:color="auto"/>
            <w:right w:val="none" w:sz="0" w:space="0" w:color="auto"/>
          </w:divBdr>
        </w:div>
        <w:div w:id="1782414844">
          <w:marLeft w:val="0"/>
          <w:marRight w:val="0"/>
          <w:marTop w:val="0"/>
          <w:marBottom w:val="0"/>
          <w:divBdr>
            <w:top w:val="none" w:sz="0" w:space="0" w:color="auto"/>
            <w:left w:val="none" w:sz="0" w:space="0" w:color="auto"/>
            <w:bottom w:val="none" w:sz="0" w:space="0" w:color="auto"/>
            <w:right w:val="none" w:sz="0" w:space="0" w:color="auto"/>
          </w:divBdr>
        </w:div>
        <w:div w:id="1792937089">
          <w:marLeft w:val="0"/>
          <w:marRight w:val="0"/>
          <w:marTop w:val="0"/>
          <w:marBottom w:val="0"/>
          <w:divBdr>
            <w:top w:val="none" w:sz="0" w:space="0" w:color="auto"/>
            <w:left w:val="none" w:sz="0" w:space="0" w:color="auto"/>
            <w:bottom w:val="none" w:sz="0" w:space="0" w:color="auto"/>
            <w:right w:val="none" w:sz="0" w:space="0" w:color="auto"/>
          </w:divBdr>
        </w:div>
        <w:div w:id="1225721651">
          <w:marLeft w:val="0"/>
          <w:marRight w:val="0"/>
          <w:marTop w:val="0"/>
          <w:marBottom w:val="0"/>
          <w:divBdr>
            <w:top w:val="none" w:sz="0" w:space="0" w:color="auto"/>
            <w:left w:val="none" w:sz="0" w:space="0" w:color="auto"/>
            <w:bottom w:val="none" w:sz="0" w:space="0" w:color="auto"/>
            <w:right w:val="none" w:sz="0" w:space="0" w:color="auto"/>
          </w:divBdr>
        </w:div>
        <w:div w:id="1109197765">
          <w:marLeft w:val="0"/>
          <w:marRight w:val="0"/>
          <w:marTop w:val="0"/>
          <w:marBottom w:val="0"/>
          <w:divBdr>
            <w:top w:val="none" w:sz="0" w:space="0" w:color="auto"/>
            <w:left w:val="none" w:sz="0" w:space="0" w:color="auto"/>
            <w:bottom w:val="none" w:sz="0" w:space="0" w:color="auto"/>
            <w:right w:val="none" w:sz="0" w:space="0" w:color="auto"/>
          </w:divBdr>
        </w:div>
        <w:div w:id="834415209">
          <w:marLeft w:val="0"/>
          <w:marRight w:val="0"/>
          <w:marTop w:val="0"/>
          <w:marBottom w:val="0"/>
          <w:divBdr>
            <w:top w:val="none" w:sz="0" w:space="0" w:color="auto"/>
            <w:left w:val="none" w:sz="0" w:space="0" w:color="auto"/>
            <w:bottom w:val="none" w:sz="0" w:space="0" w:color="auto"/>
            <w:right w:val="none" w:sz="0" w:space="0" w:color="auto"/>
          </w:divBdr>
        </w:div>
        <w:div w:id="241961114">
          <w:marLeft w:val="0"/>
          <w:marRight w:val="0"/>
          <w:marTop w:val="0"/>
          <w:marBottom w:val="0"/>
          <w:divBdr>
            <w:top w:val="none" w:sz="0" w:space="0" w:color="auto"/>
            <w:left w:val="none" w:sz="0" w:space="0" w:color="auto"/>
            <w:bottom w:val="none" w:sz="0" w:space="0" w:color="auto"/>
            <w:right w:val="none" w:sz="0" w:space="0" w:color="auto"/>
          </w:divBdr>
        </w:div>
        <w:div w:id="124587150">
          <w:marLeft w:val="0"/>
          <w:marRight w:val="0"/>
          <w:marTop w:val="0"/>
          <w:marBottom w:val="0"/>
          <w:divBdr>
            <w:top w:val="none" w:sz="0" w:space="0" w:color="auto"/>
            <w:left w:val="none" w:sz="0" w:space="0" w:color="auto"/>
            <w:bottom w:val="none" w:sz="0" w:space="0" w:color="auto"/>
            <w:right w:val="none" w:sz="0" w:space="0" w:color="auto"/>
          </w:divBdr>
        </w:div>
        <w:div w:id="999112494">
          <w:marLeft w:val="0"/>
          <w:marRight w:val="0"/>
          <w:marTop w:val="0"/>
          <w:marBottom w:val="0"/>
          <w:divBdr>
            <w:top w:val="none" w:sz="0" w:space="0" w:color="auto"/>
            <w:left w:val="none" w:sz="0" w:space="0" w:color="auto"/>
            <w:bottom w:val="none" w:sz="0" w:space="0" w:color="auto"/>
            <w:right w:val="none" w:sz="0" w:space="0" w:color="auto"/>
          </w:divBdr>
        </w:div>
        <w:div w:id="1820071777">
          <w:marLeft w:val="0"/>
          <w:marRight w:val="0"/>
          <w:marTop w:val="0"/>
          <w:marBottom w:val="0"/>
          <w:divBdr>
            <w:top w:val="none" w:sz="0" w:space="0" w:color="auto"/>
            <w:left w:val="none" w:sz="0" w:space="0" w:color="auto"/>
            <w:bottom w:val="none" w:sz="0" w:space="0" w:color="auto"/>
            <w:right w:val="none" w:sz="0" w:space="0" w:color="auto"/>
          </w:divBdr>
        </w:div>
        <w:div w:id="1757937922">
          <w:marLeft w:val="0"/>
          <w:marRight w:val="0"/>
          <w:marTop w:val="0"/>
          <w:marBottom w:val="0"/>
          <w:divBdr>
            <w:top w:val="none" w:sz="0" w:space="0" w:color="auto"/>
            <w:left w:val="none" w:sz="0" w:space="0" w:color="auto"/>
            <w:bottom w:val="none" w:sz="0" w:space="0" w:color="auto"/>
            <w:right w:val="none" w:sz="0" w:space="0" w:color="auto"/>
          </w:divBdr>
        </w:div>
        <w:div w:id="909118379">
          <w:marLeft w:val="0"/>
          <w:marRight w:val="0"/>
          <w:marTop w:val="0"/>
          <w:marBottom w:val="0"/>
          <w:divBdr>
            <w:top w:val="none" w:sz="0" w:space="0" w:color="auto"/>
            <w:left w:val="none" w:sz="0" w:space="0" w:color="auto"/>
            <w:bottom w:val="none" w:sz="0" w:space="0" w:color="auto"/>
            <w:right w:val="none" w:sz="0" w:space="0" w:color="auto"/>
          </w:divBdr>
        </w:div>
        <w:div w:id="951862641">
          <w:marLeft w:val="0"/>
          <w:marRight w:val="0"/>
          <w:marTop w:val="0"/>
          <w:marBottom w:val="0"/>
          <w:divBdr>
            <w:top w:val="none" w:sz="0" w:space="0" w:color="auto"/>
            <w:left w:val="none" w:sz="0" w:space="0" w:color="auto"/>
            <w:bottom w:val="none" w:sz="0" w:space="0" w:color="auto"/>
            <w:right w:val="none" w:sz="0" w:space="0" w:color="auto"/>
          </w:divBdr>
        </w:div>
        <w:div w:id="416249679">
          <w:marLeft w:val="0"/>
          <w:marRight w:val="0"/>
          <w:marTop w:val="0"/>
          <w:marBottom w:val="0"/>
          <w:divBdr>
            <w:top w:val="none" w:sz="0" w:space="0" w:color="auto"/>
            <w:left w:val="none" w:sz="0" w:space="0" w:color="auto"/>
            <w:bottom w:val="none" w:sz="0" w:space="0" w:color="auto"/>
            <w:right w:val="none" w:sz="0" w:space="0" w:color="auto"/>
          </w:divBdr>
        </w:div>
        <w:div w:id="750587673">
          <w:marLeft w:val="0"/>
          <w:marRight w:val="0"/>
          <w:marTop w:val="0"/>
          <w:marBottom w:val="0"/>
          <w:divBdr>
            <w:top w:val="none" w:sz="0" w:space="0" w:color="auto"/>
            <w:left w:val="none" w:sz="0" w:space="0" w:color="auto"/>
            <w:bottom w:val="none" w:sz="0" w:space="0" w:color="auto"/>
            <w:right w:val="none" w:sz="0" w:space="0" w:color="auto"/>
          </w:divBdr>
        </w:div>
        <w:div w:id="961880117">
          <w:marLeft w:val="0"/>
          <w:marRight w:val="0"/>
          <w:marTop w:val="0"/>
          <w:marBottom w:val="0"/>
          <w:divBdr>
            <w:top w:val="none" w:sz="0" w:space="0" w:color="auto"/>
            <w:left w:val="none" w:sz="0" w:space="0" w:color="auto"/>
            <w:bottom w:val="none" w:sz="0" w:space="0" w:color="auto"/>
            <w:right w:val="none" w:sz="0" w:space="0" w:color="auto"/>
          </w:divBdr>
        </w:div>
        <w:div w:id="705183015">
          <w:marLeft w:val="0"/>
          <w:marRight w:val="0"/>
          <w:marTop w:val="0"/>
          <w:marBottom w:val="0"/>
          <w:divBdr>
            <w:top w:val="none" w:sz="0" w:space="0" w:color="auto"/>
            <w:left w:val="none" w:sz="0" w:space="0" w:color="auto"/>
            <w:bottom w:val="none" w:sz="0" w:space="0" w:color="auto"/>
            <w:right w:val="none" w:sz="0" w:space="0" w:color="auto"/>
          </w:divBdr>
        </w:div>
        <w:div w:id="462967511">
          <w:marLeft w:val="0"/>
          <w:marRight w:val="0"/>
          <w:marTop w:val="0"/>
          <w:marBottom w:val="0"/>
          <w:divBdr>
            <w:top w:val="none" w:sz="0" w:space="0" w:color="auto"/>
            <w:left w:val="none" w:sz="0" w:space="0" w:color="auto"/>
            <w:bottom w:val="none" w:sz="0" w:space="0" w:color="auto"/>
            <w:right w:val="none" w:sz="0" w:space="0" w:color="auto"/>
          </w:divBdr>
        </w:div>
        <w:div w:id="416287799">
          <w:marLeft w:val="0"/>
          <w:marRight w:val="0"/>
          <w:marTop w:val="0"/>
          <w:marBottom w:val="0"/>
          <w:divBdr>
            <w:top w:val="none" w:sz="0" w:space="0" w:color="auto"/>
            <w:left w:val="none" w:sz="0" w:space="0" w:color="auto"/>
            <w:bottom w:val="none" w:sz="0" w:space="0" w:color="auto"/>
            <w:right w:val="none" w:sz="0" w:space="0" w:color="auto"/>
          </w:divBdr>
        </w:div>
        <w:div w:id="685520779">
          <w:marLeft w:val="0"/>
          <w:marRight w:val="0"/>
          <w:marTop w:val="0"/>
          <w:marBottom w:val="0"/>
          <w:divBdr>
            <w:top w:val="none" w:sz="0" w:space="0" w:color="auto"/>
            <w:left w:val="none" w:sz="0" w:space="0" w:color="auto"/>
            <w:bottom w:val="none" w:sz="0" w:space="0" w:color="auto"/>
            <w:right w:val="none" w:sz="0" w:space="0" w:color="auto"/>
          </w:divBdr>
        </w:div>
        <w:div w:id="1564757879">
          <w:marLeft w:val="0"/>
          <w:marRight w:val="0"/>
          <w:marTop w:val="0"/>
          <w:marBottom w:val="0"/>
          <w:divBdr>
            <w:top w:val="none" w:sz="0" w:space="0" w:color="auto"/>
            <w:left w:val="none" w:sz="0" w:space="0" w:color="auto"/>
            <w:bottom w:val="none" w:sz="0" w:space="0" w:color="auto"/>
            <w:right w:val="none" w:sz="0" w:space="0" w:color="auto"/>
          </w:divBdr>
        </w:div>
        <w:div w:id="740249524">
          <w:marLeft w:val="0"/>
          <w:marRight w:val="0"/>
          <w:marTop w:val="0"/>
          <w:marBottom w:val="0"/>
          <w:divBdr>
            <w:top w:val="none" w:sz="0" w:space="0" w:color="auto"/>
            <w:left w:val="none" w:sz="0" w:space="0" w:color="auto"/>
            <w:bottom w:val="none" w:sz="0" w:space="0" w:color="auto"/>
            <w:right w:val="none" w:sz="0" w:space="0" w:color="auto"/>
          </w:divBdr>
        </w:div>
        <w:div w:id="1480489719">
          <w:marLeft w:val="0"/>
          <w:marRight w:val="0"/>
          <w:marTop w:val="0"/>
          <w:marBottom w:val="0"/>
          <w:divBdr>
            <w:top w:val="none" w:sz="0" w:space="0" w:color="auto"/>
            <w:left w:val="none" w:sz="0" w:space="0" w:color="auto"/>
            <w:bottom w:val="none" w:sz="0" w:space="0" w:color="auto"/>
            <w:right w:val="none" w:sz="0" w:space="0" w:color="auto"/>
          </w:divBdr>
        </w:div>
        <w:div w:id="1994870409">
          <w:marLeft w:val="0"/>
          <w:marRight w:val="0"/>
          <w:marTop w:val="0"/>
          <w:marBottom w:val="0"/>
          <w:divBdr>
            <w:top w:val="none" w:sz="0" w:space="0" w:color="auto"/>
            <w:left w:val="none" w:sz="0" w:space="0" w:color="auto"/>
            <w:bottom w:val="none" w:sz="0" w:space="0" w:color="auto"/>
            <w:right w:val="none" w:sz="0" w:space="0" w:color="auto"/>
          </w:divBdr>
        </w:div>
        <w:div w:id="268121670">
          <w:marLeft w:val="0"/>
          <w:marRight w:val="0"/>
          <w:marTop w:val="0"/>
          <w:marBottom w:val="0"/>
          <w:divBdr>
            <w:top w:val="none" w:sz="0" w:space="0" w:color="auto"/>
            <w:left w:val="none" w:sz="0" w:space="0" w:color="auto"/>
            <w:bottom w:val="none" w:sz="0" w:space="0" w:color="auto"/>
            <w:right w:val="none" w:sz="0" w:space="0" w:color="auto"/>
          </w:divBdr>
        </w:div>
        <w:div w:id="1036271596">
          <w:marLeft w:val="0"/>
          <w:marRight w:val="0"/>
          <w:marTop w:val="0"/>
          <w:marBottom w:val="0"/>
          <w:divBdr>
            <w:top w:val="none" w:sz="0" w:space="0" w:color="auto"/>
            <w:left w:val="none" w:sz="0" w:space="0" w:color="auto"/>
            <w:bottom w:val="none" w:sz="0" w:space="0" w:color="auto"/>
            <w:right w:val="none" w:sz="0" w:space="0" w:color="auto"/>
          </w:divBdr>
        </w:div>
        <w:div w:id="1277177180">
          <w:marLeft w:val="0"/>
          <w:marRight w:val="0"/>
          <w:marTop w:val="0"/>
          <w:marBottom w:val="0"/>
          <w:divBdr>
            <w:top w:val="none" w:sz="0" w:space="0" w:color="auto"/>
            <w:left w:val="none" w:sz="0" w:space="0" w:color="auto"/>
            <w:bottom w:val="none" w:sz="0" w:space="0" w:color="auto"/>
            <w:right w:val="none" w:sz="0" w:space="0" w:color="auto"/>
          </w:divBdr>
        </w:div>
        <w:div w:id="1164974173">
          <w:marLeft w:val="0"/>
          <w:marRight w:val="0"/>
          <w:marTop w:val="0"/>
          <w:marBottom w:val="0"/>
          <w:divBdr>
            <w:top w:val="none" w:sz="0" w:space="0" w:color="auto"/>
            <w:left w:val="none" w:sz="0" w:space="0" w:color="auto"/>
            <w:bottom w:val="none" w:sz="0" w:space="0" w:color="auto"/>
            <w:right w:val="none" w:sz="0" w:space="0" w:color="auto"/>
          </w:divBdr>
        </w:div>
        <w:div w:id="770975053">
          <w:marLeft w:val="0"/>
          <w:marRight w:val="0"/>
          <w:marTop w:val="0"/>
          <w:marBottom w:val="0"/>
          <w:divBdr>
            <w:top w:val="none" w:sz="0" w:space="0" w:color="auto"/>
            <w:left w:val="none" w:sz="0" w:space="0" w:color="auto"/>
            <w:bottom w:val="none" w:sz="0" w:space="0" w:color="auto"/>
            <w:right w:val="none" w:sz="0" w:space="0" w:color="auto"/>
          </w:divBdr>
        </w:div>
        <w:div w:id="251548264">
          <w:marLeft w:val="0"/>
          <w:marRight w:val="0"/>
          <w:marTop w:val="0"/>
          <w:marBottom w:val="0"/>
          <w:divBdr>
            <w:top w:val="none" w:sz="0" w:space="0" w:color="auto"/>
            <w:left w:val="none" w:sz="0" w:space="0" w:color="auto"/>
            <w:bottom w:val="none" w:sz="0" w:space="0" w:color="auto"/>
            <w:right w:val="none" w:sz="0" w:space="0" w:color="auto"/>
          </w:divBdr>
        </w:div>
        <w:div w:id="1987280382">
          <w:marLeft w:val="0"/>
          <w:marRight w:val="0"/>
          <w:marTop w:val="0"/>
          <w:marBottom w:val="0"/>
          <w:divBdr>
            <w:top w:val="none" w:sz="0" w:space="0" w:color="auto"/>
            <w:left w:val="none" w:sz="0" w:space="0" w:color="auto"/>
            <w:bottom w:val="none" w:sz="0" w:space="0" w:color="auto"/>
            <w:right w:val="none" w:sz="0" w:space="0" w:color="auto"/>
          </w:divBdr>
        </w:div>
        <w:div w:id="912351619">
          <w:marLeft w:val="0"/>
          <w:marRight w:val="0"/>
          <w:marTop w:val="0"/>
          <w:marBottom w:val="0"/>
          <w:divBdr>
            <w:top w:val="none" w:sz="0" w:space="0" w:color="auto"/>
            <w:left w:val="none" w:sz="0" w:space="0" w:color="auto"/>
            <w:bottom w:val="none" w:sz="0" w:space="0" w:color="auto"/>
            <w:right w:val="none" w:sz="0" w:space="0" w:color="auto"/>
          </w:divBdr>
        </w:div>
        <w:div w:id="202987706">
          <w:marLeft w:val="0"/>
          <w:marRight w:val="0"/>
          <w:marTop w:val="0"/>
          <w:marBottom w:val="0"/>
          <w:divBdr>
            <w:top w:val="none" w:sz="0" w:space="0" w:color="auto"/>
            <w:left w:val="none" w:sz="0" w:space="0" w:color="auto"/>
            <w:bottom w:val="none" w:sz="0" w:space="0" w:color="auto"/>
            <w:right w:val="none" w:sz="0" w:space="0" w:color="auto"/>
          </w:divBdr>
        </w:div>
        <w:div w:id="3093273">
          <w:marLeft w:val="0"/>
          <w:marRight w:val="0"/>
          <w:marTop w:val="0"/>
          <w:marBottom w:val="0"/>
          <w:divBdr>
            <w:top w:val="none" w:sz="0" w:space="0" w:color="auto"/>
            <w:left w:val="none" w:sz="0" w:space="0" w:color="auto"/>
            <w:bottom w:val="none" w:sz="0" w:space="0" w:color="auto"/>
            <w:right w:val="none" w:sz="0" w:space="0" w:color="auto"/>
          </w:divBdr>
        </w:div>
        <w:div w:id="1467703017">
          <w:marLeft w:val="0"/>
          <w:marRight w:val="0"/>
          <w:marTop w:val="0"/>
          <w:marBottom w:val="0"/>
          <w:divBdr>
            <w:top w:val="none" w:sz="0" w:space="0" w:color="auto"/>
            <w:left w:val="none" w:sz="0" w:space="0" w:color="auto"/>
            <w:bottom w:val="none" w:sz="0" w:space="0" w:color="auto"/>
            <w:right w:val="none" w:sz="0" w:space="0" w:color="auto"/>
          </w:divBdr>
        </w:div>
        <w:div w:id="804615494">
          <w:marLeft w:val="0"/>
          <w:marRight w:val="0"/>
          <w:marTop w:val="0"/>
          <w:marBottom w:val="0"/>
          <w:divBdr>
            <w:top w:val="none" w:sz="0" w:space="0" w:color="auto"/>
            <w:left w:val="none" w:sz="0" w:space="0" w:color="auto"/>
            <w:bottom w:val="none" w:sz="0" w:space="0" w:color="auto"/>
            <w:right w:val="none" w:sz="0" w:space="0" w:color="auto"/>
          </w:divBdr>
        </w:div>
        <w:div w:id="876163859">
          <w:marLeft w:val="0"/>
          <w:marRight w:val="0"/>
          <w:marTop w:val="0"/>
          <w:marBottom w:val="0"/>
          <w:divBdr>
            <w:top w:val="none" w:sz="0" w:space="0" w:color="auto"/>
            <w:left w:val="none" w:sz="0" w:space="0" w:color="auto"/>
            <w:bottom w:val="none" w:sz="0" w:space="0" w:color="auto"/>
            <w:right w:val="none" w:sz="0" w:space="0" w:color="auto"/>
          </w:divBdr>
        </w:div>
        <w:div w:id="54091477">
          <w:marLeft w:val="0"/>
          <w:marRight w:val="0"/>
          <w:marTop w:val="0"/>
          <w:marBottom w:val="0"/>
          <w:divBdr>
            <w:top w:val="none" w:sz="0" w:space="0" w:color="auto"/>
            <w:left w:val="none" w:sz="0" w:space="0" w:color="auto"/>
            <w:bottom w:val="none" w:sz="0" w:space="0" w:color="auto"/>
            <w:right w:val="none" w:sz="0" w:space="0" w:color="auto"/>
          </w:divBdr>
        </w:div>
        <w:div w:id="920942695">
          <w:marLeft w:val="0"/>
          <w:marRight w:val="0"/>
          <w:marTop w:val="0"/>
          <w:marBottom w:val="0"/>
          <w:divBdr>
            <w:top w:val="none" w:sz="0" w:space="0" w:color="auto"/>
            <w:left w:val="none" w:sz="0" w:space="0" w:color="auto"/>
            <w:bottom w:val="none" w:sz="0" w:space="0" w:color="auto"/>
            <w:right w:val="none" w:sz="0" w:space="0" w:color="auto"/>
          </w:divBdr>
        </w:div>
        <w:div w:id="860706371">
          <w:marLeft w:val="0"/>
          <w:marRight w:val="0"/>
          <w:marTop w:val="0"/>
          <w:marBottom w:val="0"/>
          <w:divBdr>
            <w:top w:val="none" w:sz="0" w:space="0" w:color="auto"/>
            <w:left w:val="none" w:sz="0" w:space="0" w:color="auto"/>
            <w:bottom w:val="none" w:sz="0" w:space="0" w:color="auto"/>
            <w:right w:val="none" w:sz="0" w:space="0" w:color="auto"/>
          </w:divBdr>
        </w:div>
        <w:div w:id="1763335144">
          <w:marLeft w:val="0"/>
          <w:marRight w:val="0"/>
          <w:marTop w:val="0"/>
          <w:marBottom w:val="0"/>
          <w:divBdr>
            <w:top w:val="none" w:sz="0" w:space="0" w:color="auto"/>
            <w:left w:val="none" w:sz="0" w:space="0" w:color="auto"/>
            <w:bottom w:val="none" w:sz="0" w:space="0" w:color="auto"/>
            <w:right w:val="none" w:sz="0" w:space="0" w:color="auto"/>
          </w:divBdr>
        </w:div>
        <w:div w:id="112091443">
          <w:marLeft w:val="0"/>
          <w:marRight w:val="0"/>
          <w:marTop w:val="0"/>
          <w:marBottom w:val="0"/>
          <w:divBdr>
            <w:top w:val="none" w:sz="0" w:space="0" w:color="auto"/>
            <w:left w:val="none" w:sz="0" w:space="0" w:color="auto"/>
            <w:bottom w:val="none" w:sz="0" w:space="0" w:color="auto"/>
            <w:right w:val="none" w:sz="0" w:space="0" w:color="auto"/>
          </w:divBdr>
        </w:div>
        <w:div w:id="2017229244">
          <w:marLeft w:val="0"/>
          <w:marRight w:val="0"/>
          <w:marTop w:val="0"/>
          <w:marBottom w:val="0"/>
          <w:divBdr>
            <w:top w:val="none" w:sz="0" w:space="0" w:color="auto"/>
            <w:left w:val="none" w:sz="0" w:space="0" w:color="auto"/>
            <w:bottom w:val="none" w:sz="0" w:space="0" w:color="auto"/>
            <w:right w:val="none" w:sz="0" w:space="0" w:color="auto"/>
          </w:divBdr>
        </w:div>
        <w:div w:id="1022392991">
          <w:marLeft w:val="0"/>
          <w:marRight w:val="0"/>
          <w:marTop w:val="0"/>
          <w:marBottom w:val="0"/>
          <w:divBdr>
            <w:top w:val="none" w:sz="0" w:space="0" w:color="auto"/>
            <w:left w:val="none" w:sz="0" w:space="0" w:color="auto"/>
            <w:bottom w:val="none" w:sz="0" w:space="0" w:color="auto"/>
            <w:right w:val="none" w:sz="0" w:space="0" w:color="auto"/>
          </w:divBdr>
        </w:div>
        <w:div w:id="1544824106">
          <w:marLeft w:val="0"/>
          <w:marRight w:val="0"/>
          <w:marTop w:val="0"/>
          <w:marBottom w:val="0"/>
          <w:divBdr>
            <w:top w:val="none" w:sz="0" w:space="0" w:color="auto"/>
            <w:left w:val="none" w:sz="0" w:space="0" w:color="auto"/>
            <w:bottom w:val="none" w:sz="0" w:space="0" w:color="auto"/>
            <w:right w:val="none" w:sz="0" w:space="0" w:color="auto"/>
          </w:divBdr>
        </w:div>
        <w:div w:id="1402488435">
          <w:marLeft w:val="0"/>
          <w:marRight w:val="0"/>
          <w:marTop w:val="0"/>
          <w:marBottom w:val="0"/>
          <w:divBdr>
            <w:top w:val="none" w:sz="0" w:space="0" w:color="auto"/>
            <w:left w:val="none" w:sz="0" w:space="0" w:color="auto"/>
            <w:bottom w:val="none" w:sz="0" w:space="0" w:color="auto"/>
            <w:right w:val="none" w:sz="0" w:space="0" w:color="auto"/>
          </w:divBdr>
        </w:div>
        <w:div w:id="1094785907">
          <w:marLeft w:val="0"/>
          <w:marRight w:val="0"/>
          <w:marTop w:val="0"/>
          <w:marBottom w:val="0"/>
          <w:divBdr>
            <w:top w:val="none" w:sz="0" w:space="0" w:color="auto"/>
            <w:left w:val="none" w:sz="0" w:space="0" w:color="auto"/>
            <w:bottom w:val="none" w:sz="0" w:space="0" w:color="auto"/>
            <w:right w:val="none" w:sz="0" w:space="0" w:color="auto"/>
          </w:divBdr>
        </w:div>
        <w:div w:id="360278365">
          <w:marLeft w:val="0"/>
          <w:marRight w:val="0"/>
          <w:marTop w:val="0"/>
          <w:marBottom w:val="0"/>
          <w:divBdr>
            <w:top w:val="none" w:sz="0" w:space="0" w:color="auto"/>
            <w:left w:val="none" w:sz="0" w:space="0" w:color="auto"/>
            <w:bottom w:val="none" w:sz="0" w:space="0" w:color="auto"/>
            <w:right w:val="none" w:sz="0" w:space="0" w:color="auto"/>
          </w:divBdr>
        </w:div>
        <w:div w:id="782841243">
          <w:marLeft w:val="0"/>
          <w:marRight w:val="0"/>
          <w:marTop w:val="0"/>
          <w:marBottom w:val="0"/>
          <w:divBdr>
            <w:top w:val="none" w:sz="0" w:space="0" w:color="auto"/>
            <w:left w:val="none" w:sz="0" w:space="0" w:color="auto"/>
            <w:bottom w:val="none" w:sz="0" w:space="0" w:color="auto"/>
            <w:right w:val="none" w:sz="0" w:space="0" w:color="auto"/>
          </w:divBdr>
        </w:div>
        <w:div w:id="529804893">
          <w:marLeft w:val="0"/>
          <w:marRight w:val="0"/>
          <w:marTop w:val="0"/>
          <w:marBottom w:val="0"/>
          <w:divBdr>
            <w:top w:val="none" w:sz="0" w:space="0" w:color="auto"/>
            <w:left w:val="none" w:sz="0" w:space="0" w:color="auto"/>
            <w:bottom w:val="none" w:sz="0" w:space="0" w:color="auto"/>
            <w:right w:val="none" w:sz="0" w:space="0" w:color="auto"/>
          </w:divBdr>
        </w:div>
        <w:div w:id="1303076278">
          <w:marLeft w:val="0"/>
          <w:marRight w:val="0"/>
          <w:marTop w:val="0"/>
          <w:marBottom w:val="0"/>
          <w:divBdr>
            <w:top w:val="none" w:sz="0" w:space="0" w:color="auto"/>
            <w:left w:val="none" w:sz="0" w:space="0" w:color="auto"/>
            <w:bottom w:val="none" w:sz="0" w:space="0" w:color="auto"/>
            <w:right w:val="none" w:sz="0" w:space="0" w:color="auto"/>
          </w:divBdr>
        </w:div>
        <w:div w:id="851837910">
          <w:marLeft w:val="0"/>
          <w:marRight w:val="0"/>
          <w:marTop w:val="0"/>
          <w:marBottom w:val="0"/>
          <w:divBdr>
            <w:top w:val="none" w:sz="0" w:space="0" w:color="auto"/>
            <w:left w:val="none" w:sz="0" w:space="0" w:color="auto"/>
            <w:bottom w:val="none" w:sz="0" w:space="0" w:color="auto"/>
            <w:right w:val="none" w:sz="0" w:space="0" w:color="auto"/>
          </w:divBdr>
        </w:div>
        <w:div w:id="829642247">
          <w:marLeft w:val="0"/>
          <w:marRight w:val="0"/>
          <w:marTop w:val="0"/>
          <w:marBottom w:val="0"/>
          <w:divBdr>
            <w:top w:val="none" w:sz="0" w:space="0" w:color="auto"/>
            <w:left w:val="none" w:sz="0" w:space="0" w:color="auto"/>
            <w:bottom w:val="none" w:sz="0" w:space="0" w:color="auto"/>
            <w:right w:val="none" w:sz="0" w:space="0" w:color="auto"/>
          </w:divBdr>
        </w:div>
        <w:div w:id="2028359716">
          <w:marLeft w:val="0"/>
          <w:marRight w:val="0"/>
          <w:marTop w:val="0"/>
          <w:marBottom w:val="0"/>
          <w:divBdr>
            <w:top w:val="none" w:sz="0" w:space="0" w:color="auto"/>
            <w:left w:val="none" w:sz="0" w:space="0" w:color="auto"/>
            <w:bottom w:val="none" w:sz="0" w:space="0" w:color="auto"/>
            <w:right w:val="none" w:sz="0" w:space="0" w:color="auto"/>
          </w:divBdr>
        </w:div>
        <w:div w:id="64843781">
          <w:marLeft w:val="0"/>
          <w:marRight w:val="0"/>
          <w:marTop w:val="0"/>
          <w:marBottom w:val="0"/>
          <w:divBdr>
            <w:top w:val="none" w:sz="0" w:space="0" w:color="auto"/>
            <w:left w:val="none" w:sz="0" w:space="0" w:color="auto"/>
            <w:bottom w:val="none" w:sz="0" w:space="0" w:color="auto"/>
            <w:right w:val="none" w:sz="0" w:space="0" w:color="auto"/>
          </w:divBdr>
        </w:div>
        <w:div w:id="222644998">
          <w:marLeft w:val="0"/>
          <w:marRight w:val="0"/>
          <w:marTop w:val="0"/>
          <w:marBottom w:val="0"/>
          <w:divBdr>
            <w:top w:val="none" w:sz="0" w:space="0" w:color="auto"/>
            <w:left w:val="none" w:sz="0" w:space="0" w:color="auto"/>
            <w:bottom w:val="none" w:sz="0" w:space="0" w:color="auto"/>
            <w:right w:val="none" w:sz="0" w:space="0" w:color="auto"/>
          </w:divBdr>
        </w:div>
        <w:div w:id="878470140">
          <w:marLeft w:val="0"/>
          <w:marRight w:val="0"/>
          <w:marTop w:val="0"/>
          <w:marBottom w:val="0"/>
          <w:divBdr>
            <w:top w:val="none" w:sz="0" w:space="0" w:color="auto"/>
            <w:left w:val="none" w:sz="0" w:space="0" w:color="auto"/>
            <w:bottom w:val="none" w:sz="0" w:space="0" w:color="auto"/>
            <w:right w:val="none" w:sz="0" w:space="0" w:color="auto"/>
          </w:divBdr>
        </w:div>
        <w:div w:id="1307275949">
          <w:marLeft w:val="0"/>
          <w:marRight w:val="0"/>
          <w:marTop w:val="0"/>
          <w:marBottom w:val="0"/>
          <w:divBdr>
            <w:top w:val="none" w:sz="0" w:space="0" w:color="auto"/>
            <w:left w:val="none" w:sz="0" w:space="0" w:color="auto"/>
            <w:bottom w:val="none" w:sz="0" w:space="0" w:color="auto"/>
            <w:right w:val="none" w:sz="0" w:space="0" w:color="auto"/>
          </w:divBdr>
        </w:div>
        <w:div w:id="1929264407">
          <w:marLeft w:val="0"/>
          <w:marRight w:val="0"/>
          <w:marTop w:val="0"/>
          <w:marBottom w:val="0"/>
          <w:divBdr>
            <w:top w:val="none" w:sz="0" w:space="0" w:color="auto"/>
            <w:left w:val="none" w:sz="0" w:space="0" w:color="auto"/>
            <w:bottom w:val="none" w:sz="0" w:space="0" w:color="auto"/>
            <w:right w:val="none" w:sz="0" w:space="0" w:color="auto"/>
          </w:divBdr>
        </w:div>
        <w:div w:id="1022590678">
          <w:marLeft w:val="0"/>
          <w:marRight w:val="0"/>
          <w:marTop w:val="0"/>
          <w:marBottom w:val="0"/>
          <w:divBdr>
            <w:top w:val="none" w:sz="0" w:space="0" w:color="auto"/>
            <w:left w:val="none" w:sz="0" w:space="0" w:color="auto"/>
            <w:bottom w:val="none" w:sz="0" w:space="0" w:color="auto"/>
            <w:right w:val="none" w:sz="0" w:space="0" w:color="auto"/>
          </w:divBdr>
        </w:div>
        <w:div w:id="115178012">
          <w:marLeft w:val="0"/>
          <w:marRight w:val="0"/>
          <w:marTop w:val="0"/>
          <w:marBottom w:val="0"/>
          <w:divBdr>
            <w:top w:val="none" w:sz="0" w:space="0" w:color="auto"/>
            <w:left w:val="none" w:sz="0" w:space="0" w:color="auto"/>
            <w:bottom w:val="none" w:sz="0" w:space="0" w:color="auto"/>
            <w:right w:val="none" w:sz="0" w:space="0" w:color="auto"/>
          </w:divBdr>
        </w:div>
        <w:div w:id="751974965">
          <w:marLeft w:val="0"/>
          <w:marRight w:val="0"/>
          <w:marTop w:val="0"/>
          <w:marBottom w:val="0"/>
          <w:divBdr>
            <w:top w:val="none" w:sz="0" w:space="0" w:color="auto"/>
            <w:left w:val="none" w:sz="0" w:space="0" w:color="auto"/>
            <w:bottom w:val="none" w:sz="0" w:space="0" w:color="auto"/>
            <w:right w:val="none" w:sz="0" w:space="0" w:color="auto"/>
          </w:divBdr>
        </w:div>
        <w:div w:id="746193407">
          <w:marLeft w:val="0"/>
          <w:marRight w:val="0"/>
          <w:marTop w:val="0"/>
          <w:marBottom w:val="0"/>
          <w:divBdr>
            <w:top w:val="none" w:sz="0" w:space="0" w:color="auto"/>
            <w:left w:val="none" w:sz="0" w:space="0" w:color="auto"/>
            <w:bottom w:val="none" w:sz="0" w:space="0" w:color="auto"/>
            <w:right w:val="none" w:sz="0" w:space="0" w:color="auto"/>
          </w:divBdr>
        </w:div>
        <w:div w:id="634676669">
          <w:marLeft w:val="0"/>
          <w:marRight w:val="0"/>
          <w:marTop w:val="0"/>
          <w:marBottom w:val="0"/>
          <w:divBdr>
            <w:top w:val="none" w:sz="0" w:space="0" w:color="auto"/>
            <w:left w:val="none" w:sz="0" w:space="0" w:color="auto"/>
            <w:bottom w:val="none" w:sz="0" w:space="0" w:color="auto"/>
            <w:right w:val="none" w:sz="0" w:space="0" w:color="auto"/>
          </w:divBdr>
        </w:div>
        <w:div w:id="911087212">
          <w:marLeft w:val="0"/>
          <w:marRight w:val="0"/>
          <w:marTop w:val="0"/>
          <w:marBottom w:val="0"/>
          <w:divBdr>
            <w:top w:val="none" w:sz="0" w:space="0" w:color="auto"/>
            <w:left w:val="none" w:sz="0" w:space="0" w:color="auto"/>
            <w:bottom w:val="none" w:sz="0" w:space="0" w:color="auto"/>
            <w:right w:val="none" w:sz="0" w:space="0" w:color="auto"/>
          </w:divBdr>
        </w:div>
        <w:div w:id="778336665">
          <w:marLeft w:val="0"/>
          <w:marRight w:val="0"/>
          <w:marTop w:val="0"/>
          <w:marBottom w:val="0"/>
          <w:divBdr>
            <w:top w:val="none" w:sz="0" w:space="0" w:color="auto"/>
            <w:left w:val="none" w:sz="0" w:space="0" w:color="auto"/>
            <w:bottom w:val="none" w:sz="0" w:space="0" w:color="auto"/>
            <w:right w:val="none" w:sz="0" w:space="0" w:color="auto"/>
          </w:divBdr>
        </w:div>
        <w:div w:id="440540776">
          <w:marLeft w:val="0"/>
          <w:marRight w:val="0"/>
          <w:marTop w:val="0"/>
          <w:marBottom w:val="0"/>
          <w:divBdr>
            <w:top w:val="none" w:sz="0" w:space="0" w:color="auto"/>
            <w:left w:val="none" w:sz="0" w:space="0" w:color="auto"/>
            <w:bottom w:val="none" w:sz="0" w:space="0" w:color="auto"/>
            <w:right w:val="none" w:sz="0" w:space="0" w:color="auto"/>
          </w:divBdr>
        </w:div>
        <w:div w:id="207886241">
          <w:marLeft w:val="0"/>
          <w:marRight w:val="0"/>
          <w:marTop w:val="0"/>
          <w:marBottom w:val="0"/>
          <w:divBdr>
            <w:top w:val="none" w:sz="0" w:space="0" w:color="auto"/>
            <w:left w:val="none" w:sz="0" w:space="0" w:color="auto"/>
            <w:bottom w:val="none" w:sz="0" w:space="0" w:color="auto"/>
            <w:right w:val="none" w:sz="0" w:space="0" w:color="auto"/>
          </w:divBdr>
        </w:div>
        <w:div w:id="341056255">
          <w:marLeft w:val="0"/>
          <w:marRight w:val="0"/>
          <w:marTop w:val="0"/>
          <w:marBottom w:val="0"/>
          <w:divBdr>
            <w:top w:val="none" w:sz="0" w:space="0" w:color="auto"/>
            <w:left w:val="none" w:sz="0" w:space="0" w:color="auto"/>
            <w:bottom w:val="none" w:sz="0" w:space="0" w:color="auto"/>
            <w:right w:val="none" w:sz="0" w:space="0" w:color="auto"/>
          </w:divBdr>
        </w:div>
        <w:div w:id="1114448281">
          <w:marLeft w:val="0"/>
          <w:marRight w:val="0"/>
          <w:marTop w:val="0"/>
          <w:marBottom w:val="0"/>
          <w:divBdr>
            <w:top w:val="none" w:sz="0" w:space="0" w:color="auto"/>
            <w:left w:val="none" w:sz="0" w:space="0" w:color="auto"/>
            <w:bottom w:val="none" w:sz="0" w:space="0" w:color="auto"/>
            <w:right w:val="none" w:sz="0" w:space="0" w:color="auto"/>
          </w:divBdr>
        </w:div>
        <w:div w:id="1927962145">
          <w:marLeft w:val="0"/>
          <w:marRight w:val="0"/>
          <w:marTop w:val="0"/>
          <w:marBottom w:val="0"/>
          <w:divBdr>
            <w:top w:val="none" w:sz="0" w:space="0" w:color="auto"/>
            <w:left w:val="none" w:sz="0" w:space="0" w:color="auto"/>
            <w:bottom w:val="none" w:sz="0" w:space="0" w:color="auto"/>
            <w:right w:val="none" w:sz="0" w:space="0" w:color="auto"/>
          </w:divBdr>
        </w:div>
        <w:div w:id="833686894">
          <w:marLeft w:val="0"/>
          <w:marRight w:val="0"/>
          <w:marTop w:val="0"/>
          <w:marBottom w:val="0"/>
          <w:divBdr>
            <w:top w:val="none" w:sz="0" w:space="0" w:color="auto"/>
            <w:left w:val="none" w:sz="0" w:space="0" w:color="auto"/>
            <w:bottom w:val="none" w:sz="0" w:space="0" w:color="auto"/>
            <w:right w:val="none" w:sz="0" w:space="0" w:color="auto"/>
          </w:divBdr>
        </w:div>
        <w:div w:id="1299192201">
          <w:marLeft w:val="0"/>
          <w:marRight w:val="0"/>
          <w:marTop w:val="0"/>
          <w:marBottom w:val="0"/>
          <w:divBdr>
            <w:top w:val="none" w:sz="0" w:space="0" w:color="auto"/>
            <w:left w:val="none" w:sz="0" w:space="0" w:color="auto"/>
            <w:bottom w:val="none" w:sz="0" w:space="0" w:color="auto"/>
            <w:right w:val="none" w:sz="0" w:space="0" w:color="auto"/>
          </w:divBdr>
        </w:div>
        <w:div w:id="491456819">
          <w:marLeft w:val="0"/>
          <w:marRight w:val="0"/>
          <w:marTop w:val="0"/>
          <w:marBottom w:val="0"/>
          <w:divBdr>
            <w:top w:val="none" w:sz="0" w:space="0" w:color="auto"/>
            <w:left w:val="none" w:sz="0" w:space="0" w:color="auto"/>
            <w:bottom w:val="none" w:sz="0" w:space="0" w:color="auto"/>
            <w:right w:val="none" w:sz="0" w:space="0" w:color="auto"/>
          </w:divBdr>
        </w:div>
        <w:div w:id="2096703721">
          <w:marLeft w:val="0"/>
          <w:marRight w:val="0"/>
          <w:marTop w:val="0"/>
          <w:marBottom w:val="0"/>
          <w:divBdr>
            <w:top w:val="none" w:sz="0" w:space="0" w:color="auto"/>
            <w:left w:val="none" w:sz="0" w:space="0" w:color="auto"/>
            <w:bottom w:val="none" w:sz="0" w:space="0" w:color="auto"/>
            <w:right w:val="none" w:sz="0" w:space="0" w:color="auto"/>
          </w:divBdr>
        </w:div>
        <w:div w:id="1993094549">
          <w:marLeft w:val="0"/>
          <w:marRight w:val="0"/>
          <w:marTop w:val="0"/>
          <w:marBottom w:val="0"/>
          <w:divBdr>
            <w:top w:val="none" w:sz="0" w:space="0" w:color="auto"/>
            <w:left w:val="none" w:sz="0" w:space="0" w:color="auto"/>
            <w:bottom w:val="none" w:sz="0" w:space="0" w:color="auto"/>
            <w:right w:val="none" w:sz="0" w:space="0" w:color="auto"/>
          </w:divBdr>
        </w:div>
        <w:div w:id="479348536">
          <w:marLeft w:val="0"/>
          <w:marRight w:val="0"/>
          <w:marTop w:val="0"/>
          <w:marBottom w:val="0"/>
          <w:divBdr>
            <w:top w:val="none" w:sz="0" w:space="0" w:color="auto"/>
            <w:left w:val="none" w:sz="0" w:space="0" w:color="auto"/>
            <w:bottom w:val="none" w:sz="0" w:space="0" w:color="auto"/>
            <w:right w:val="none" w:sz="0" w:space="0" w:color="auto"/>
          </w:divBdr>
        </w:div>
        <w:div w:id="1382512587">
          <w:marLeft w:val="0"/>
          <w:marRight w:val="0"/>
          <w:marTop w:val="0"/>
          <w:marBottom w:val="0"/>
          <w:divBdr>
            <w:top w:val="none" w:sz="0" w:space="0" w:color="auto"/>
            <w:left w:val="none" w:sz="0" w:space="0" w:color="auto"/>
            <w:bottom w:val="none" w:sz="0" w:space="0" w:color="auto"/>
            <w:right w:val="none" w:sz="0" w:space="0" w:color="auto"/>
          </w:divBdr>
        </w:div>
        <w:div w:id="1093016911">
          <w:marLeft w:val="0"/>
          <w:marRight w:val="0"/>
          <w:marTop w:val="0"/>
          <w:marBottom w:val="0"/>
          <w:divBdr>
            <w:top w:val="none" w:sz="0" w:space="0" w:color="auto"/>
            <w:left w:val="none" w:sz="0" w:space="0" w:color="auto"/>
            <w:bottom w:val="none" w:sz="0" w:space="0" w:color="auto"/>
            <w:right w:val="none" w:sz="0" w:space="0" w:color="auto"/>
          </w:divBdr>
        </w:div>
        <w:div w:id="1939292474">
          <w:marLeft w:val="0"/>
          <w:marRight w:val="0"/>
          <w:marTop w:val="0"/>
          <w:marBottom w:val="0"/>
          <w:divBdr>
            <w:top w:val="none" w:sz="0" w:space="0" w:color="auto"/>
            <w:left w:val="none" w:sz="0" w:space="0" w:color="auto"/>
            <w:bottom w:val="none" w:sz="0" w:space="0" w:color="auto"/>
            <w:right w:val="none" w:sz="0" w:space="0" w:color="auto"/>
          </w:divBdr>
        </w:div>
        <w:div w:id="1559895971">
          <w:marLeft w:val="0"/>
          <w:marRight w:val="0"/>
          <w:marTop w:val="0"/>
          <w:marBottom w:val="0"/>
          <w:divBdr>
            <w:top w:val="none" w:sz="0" w:space="0" w:color="auto"/>
            <w:left w:val="none" w:sz="0" w:space="0" w:color="auto"/>
            <w:bottom w:val="none" w:sz="0" w:space="0" w:color="auto"/>
            <w:right w:val="none" w:sz="0" w:space="0" w:color="auto"/>
          </w:divBdr>
        </w:div>
        <w:div w:id="1238982724">
          <w:marLeft w:val="0"/>
          <w:marRight w:val="0"/>
          <w:marTop w:val="0"/>
          <w:marBottom w:val="0"/>
          <w:divBdr>
            <w:top w:val="none" w:sz="0" w:space="0" w:color="auto"/>
            <w:left w:val="none" w:sz="0" w:space="0" w:color="auto"/>
            <w:bottom w:val="none" w:sz="0" w:space="0" w:color="auto"/>
            <w:right w:val="none" w:sz="0" w:space="0" w:color="auto"/>
          </w:divBdr>
        </w:div>
        <w:div w:id="719523685">
          <w:marLeft w:val="0"/>
          <w:marRight w:val="0"/>
          <w:marTop w:val="0"/>
          <w:marBottom w:val="0"/>
          <w:divBdr>
            <w:top w:val="none" w:sz="0" w:space="0" w:color="auto"/>
            <w:left w:val="none" w:sz="0" w:space="0" w:color="auto"/>
            <w:bottom w:val="none" w:sz="0" w:space="0" w:color="auto"/>
            <w:right w:val="none" w:sz="0" w:space="0" w:color="auto"/>
          </w:divBdr>
        </w:div>
        <w:div w:id="798259106">
          <w:marLeft w:val="0"/>
          <w:marRight w:val="0"/>
          <w:marTop w:val="0"/>
          <w:marBottom w:val="0"/>
          <w:divBdr>
            <w:top w:val="none" w:sz="0" w:space="0" w:color="auto"/>
            <w:left w:val="none" w:sz="0" w:space="0" w:color="auto"/>
            <w:bottom w:val="none" w:sz="0" w:space="0" w:color="auto"/>
            <w:right w:val="none" w:sz="0" w:space="0" w:color="auto"/>
          </w:divBdr>
        </w:div>
        <w:div w:id="940456526">
          <w:marLeft w:val="0"/>
          <w:marRight w:val="0"/>
          <w:marTop w:val="0"/>
          <w:marBottom w:val="0"/>
          <w:divBdr>
            <w:top w:val="none" w:sz="0" w:space="0" w:color="auto"/>
            <w:left w:val="none" w:sz="0" w:space="0" w:color="auto"/>
            <w:bottom w:val="none" w:sz="0" w:space="0" w:color="auto"/>
            <w:right w:val="none" w:sz="0" w:space="0" w:color="auto"/>
          </w:divBdr>
        </w:div>
        <w:div w:id="1497576526">
          <w:marLeft w:val="0"/>
          <w:marRight w:val="0"/>
          <w:marTop w:val="0"/>
          <w:marBottom w:val="0"/>
          <w:divBdr>
            <w:top w:val="none" w:sz="0" w:space="0" w:color="auto"/>
            <w:left w:val="none" w:sz="0" w:space="0" w:color="auto"/>
            <w:bottom w:val="none" w:sz="0" w:space="0" w:color="auto"/>
            <w:right w:val="none" w:sz="0" w:space="0" w:color="auto"/>
          </w:divBdr>
        </w:div>
        <w:div w:id="494688316">
          <w:marLeft w:val="0"/>
          <w:marRight w:val="0"/>
          <w:marTop w:val="0"/>
          <w:marBottom w:val="0"/>
          <w:divBdr>
            <w:top w:val="none" w:sz="0" w:space="0" w:color="auto"/>
            <w:left w:val="none" w:sz="0" w:space="0" w:color="auto"/>
            <w:bottom w:val="none" w:sz="0" w:space="0" w:color="auto"/>
            <w:right w:val="none" w:sz="0" w:space="0" w:color="auto"/>
          </w:divBdr>
        </w:div>
        <w:div w:id="329985722">
          <w:marLeft w:val="0"/>
          <w:marRight w:val="0"/>
          <w:marTop w:val="0"/>
          <w:marBottom w:val="0"/>
          <w:divBdr>
            <w:top w:val="none" w:sz="0" w:space="0" w:color="auto"/>
            <w:left w:val="none" w:sz="0" w:space="0" w:color="auto"/>
            <w:bottom w:val="none" w:sz="0" w:space="0" w:color="auto"/>
            <w:right w:val="none" w:sz="0" w:space="0" w:color="auto"/>
          </w:divBdr>
        </w:div>
        <w:div w:id="979387073">
          <w:marLeft w:val="0"/>
          <w:marRight w:val="0"/>
          <w:marTop w:val="0"/>
          <w:marBottom w:val="0"/>
          <w:divBdr>
            <w:top w:val="none" w:sz="0" w:space="0" w:color="auto"/>
            <w:left w:val="none" w:sz="0" w:space="0" w:color="auto"/>
            <w:bottom w:val="none" w:sz="0" w:space="0" w:color="auto"/>
            <w:right w:val="none" w:sz="0" w:space="0" w:color="auto"/>
          </w:divBdr>
        </w:div>
        <w:div w:id="1935749519">
          <w:marLeft w:val="0"/>
          <w:marRight w:val="0"/>
          <w:marTop w:val="0"/>
          <w:marBottom w:val="0"/>
          <w:divBdr>
            <w:top w:val="none" w:sz="0" w:space="0" w:color="auto"/>
            <w:left w:val="none" w:sz="0" w:space="0" w:color="auto"/>
            <w:bottom w:val="none" w:sz="0" w:space="0" w:color="auto"/>
            <w:right w:val="none" w:sz="0" w:space="0" w:color="auto"/>
          </w:divBdr>
        </w:div>
        <w:div w:id="1676954415">
          <w:marLeft w:val="0"/>
          <w:marRight w:val="0"/>
          <w:marTop w:val="0"/>
          <w:marBottom w:val="0"/>
          <w:divBdr>
            <w:top w:val="none" w:sz="0" w:space="0" w:color="auto"/>
            <w:left w:val="none" w:sz="0" w:space="0" w:color="auto"/>
            <w:bottom w:val="none" w:sz="0" w:space="0" w:color="auto"/>
            <w:right w:val="none" w:sz="0" w:space="0" w:color="auto"/>
          </w:divBdr>
        </w:div>
        <w:div w:id="1719621601">
          <w:marLeft w:val="0"/>
          <w:marRight w:val="0"/>
          <w:marTop w:val="0"/>
          <w:marBottom w:val="0"/>
          <w:divBdr>
            <w:top w:val="none" w:sz="0" w:space="0" w:color="auto"/>
            <w:left w:val="none" w:sz="0" w:space="0" w:color="auto"/>
            <w:bottom w:val="none" w:sz="0" w:space="0" w:color="auto"/>
            <w:right w:val="none" w:sz="0" w:space="0" w:color="auto"/>
          </w:divBdr>
        </w:div>
        <w:div w:id="2033526605">
          <w:marLeft w:val="0"/>
          <w:marRight w:val="0"/>
          <w:marTop w:val="0"/>
          <w:marBottom w:val="0"/>
          <w:divBdr>
            <w:top w:val="none" w:sz="0" w:space="0" w:color="auto"/>
            <w:left w:val="none" w:sz="0" w:space="0" w:color="auto"/>
            <w:bottom w:val="none" w:sz="0" w:space="0" w:color="auto"/>
            <w:right w:val="none" w:sz="0" w:space="0" w:color="auto"/>
          </w:divBdr>
        </w:div>
        <w:div w:id="1226138662">
          <w:marLeft w:val="0"/>
          <w:marRight w:val="0"/>
          <w:marTop w:val="0"/>
          <w:marBottom w:val="0"/>
          <w:divBdr>
            <w:top w:val="none" w:sz="0" w:space="0" w:color="auto"/>
            <w:left w:val="none" w:sz="0" w:space="0" w:color="auto"/>
            <w:bottom w:val="none" w:sz="0" w:space="0" w:color="auto"/>
            <w:right w:val="none" w:sz="0" w:space="0" w:color="auto"/>
          </w:divBdr>
        </w:div>
        <w:div w:id="445537927">
          <w:marLeft w:val="0"/>
          <w:marRight w:val="0"/>
          <w:marTop w:val="0"/>
          <w:marBottom w:val="0"/>
          <w:divBdr>
            <w:top w:val="none" w:sz="0" w:space="0" w:color="auto"/>
            <w:left w:val="none" w:sz="0" w:space="0" w:color="auto"/>
            <w:bottom w:val="none" w:sz="0" w:space="0" w:color="auto"/>
            <w:right w:val="none" w:sz="0" w:space="0" w:color="auto"/>
          </w:divBdr>
        </w:div>
        <w:div w:id="222985698">
          <w:marLeft w:val="0"/>
          <w:marRight w:val="0"/>
          <w:marTop w:val="0"/>
          <w:marBottom w:val="0"/>
          <w:divBdr>
            <w:top w:val="none" w:sz="0" w:space="0" w:color="auto"/>
            <w:left w:val="none" w:sz="0" w:space="0" w:color="auto"/>
            <w:bottom w:val="none" w:sz="0" w:space="0" w:color="auto"/>
            <w:right w:val="none" w:sz="0" w:space="0" w:color="auto"/>
          </w:divBdr>
        </w:div>
        <w:div w:id="96994460">
          <w:marLeft w:val="0"/>
          <w:marRight w:val="0"/>
          <w:marTop w:val="0"/>
          <w:marBottom w:val="0"/>
          <w:divBdr>
            <w:top w:val="none" w:sz="0" w:space="0" w:color="auto"/>
            <w:left w:val="none" w:sz="0" w:space="0" w:color="auto"/>
            <w:bottom w:val="none" w:sz="0" w:space="0" w:color="auto"/>
            <w:right w:val="none" w:sz="0" w:space="0" w:color="auto"/>
          </w:divBdr>
        </w:div>
        <w:div w:id="1310982914">
          <w:marLeft w:val="0"/>
          <w:marRight w:val="0"/>
          <w:marTop w:val="0"/>
          <w:marBottom w:val="0"/>
          <w:divBdr>
            <w:top w:val="none" w:sz="0" w:space="0" w:color="auto"/>
            <w:left w:val="none" w:sz="0" w:space="0" w:color="auto"/>
            <w:bottom w:val="none" w:sz="0" w:space="0" w:color="auto"/>
            <w:right w:val="none" w:sz="0" w:space="0" w:color="auto"/>
          </w:divBdr>
        </w:div>
        <w:div w:id="2030645919">
          <w:marLeft w:val="0"/>
          <w:marRight w:val="0"/>
          <w:marTop w:val="0"/>
          <w:marBottom w:val="0"/>
          <w:divBdr>
            <w:top w:val="none" w:sz="0" w:space="0" w:color="auto"/>
            <w:left w:val="none" w:sz="0" w:space="0" w:color="auto"/>
            <w:bottom w:val="none" w:sz="0" w:space="0" w:color="auto"/>
            <w:right w:val="none" w:sz="0" w:space="0" w:color="auto"/>
          </w:divBdr>
        </w:div>
        <w:div w:id="514808993">
          <w:marLeft w:val="0"/>
          <w:marRight w:val="0"/>
          <w:marTop w:val="0"/>
          <w:marBottom w:val="0"/>
          <w:divBdr>
            <w:top w:val="none" w:sz="0" w:space="0" w:color="auto"/>
            <w:left w:val="none" w:sz="0" w:space="0" w:color="auto"/>
            <w:bottom w:val="none" w:sz="0" w:space="0" w:color="auto"/>
            <w:right w:val="none" w:sz="0" w:space="0" w:color="auto"/>
          </w:divBdr>
        </w:div>
        <w:div w:id="606736728">
          <w:marLeft w:val="0"/>
          <w:marRight w:val="0"/>
          <w:marTop w:val="0"/>
          <w:marBottom w:val="0"/>
          <w:divBdr>
            <w:top w:val="none" w:sz="0" w:space="0" w:color="auto"/>
            <w:left w:val="none" w:sz="0" w:space="0" w:color="auto"/>
            <w:bottom w:val="none" w:sz="0" w:space="0" w:color="auto"/>
            <w:right w:val="none" w:sz="0" w:space="0" w:color="auto"/>
          </w:divBdr>
        </w:div>
        <w:div w:id="1747416329">
          <w:marLeft w:val="0"/>
          <w:marRight w:val="0"/>
          <w:marTop w:val="0"/>
          <w:marBottom w:val="0"/>
          <w:divBdr>
            <w:top w:val="none" w:sz="0" w:space="0" w:color="auto"/>
            <w:left w:val="none" w:sz="0" w:space="0" w:color="auto"/>
            <w:bottom w:val="none" w:sz="0" w:space="0" w:color="auto"/>
            <w:right w:val="none" w:sz="0" w:space="0" w:color="auto"/>
          </w:divBdr>
        </w:div>
        <w:div w:id="145588131">
          <w:marLeft w:val="0"/>
          <w:marRight w:val="0"/>
          <w:marTop w:val="0"/>
          <w:marBottom w:val="0"/>
          <w:divBdr>
            <w:top w:val="none" w:sz="0" w:space="0" w:color="auto"/>
            <w:left w:val="none" w:sz="0" w:space="0" w:color="auto"/>
            <w:bottom w:val="none" w:sz="0" w:space="0" w:color="auto"/>
            <w:right w:val="none" w:sz="0" w:space="0" w:color="auto"/>
          </w:divBdr>
        </w:div>
        <w:div w:id="1271739306">
          <w:marLeft w:val="0"/>
          <w:marRight w:val="0"/>
          <w:marTop w:val="0"/>
          <w:marBottom w:val="0"/>
          <w:divBdr>
            <w:top w:val="none" w:sz="0" w:space="0" w:color="auto"/>
            <w:left w:val="none" w:sz="0" w:space="0" w:color="auto"/>
            <w:bottom w:val="none" w:sz="0" w:space="0" w:color="auto"/>
            <w:right w:val="none" w:sz="0" w:space="0" w:color="auto"/>
          </w:divBdr>
        </w:div>
        <w:div w:id="261837963">
          <w:marLeft w:val="0"/>
          <w:marRight w:val="0"/>
          <w:marTop w:val="0"/>
          <w:marBottom w:val="0"/>
          <w:divBdr>
            <w:top w:val="none" w:sz="0" w:space="0" w:color="auto"/>
            <w:left w:val="none" w:sz="0" w:space="0" w:color="auto"/>
            <w:bottom w:val="none" w:sz="0" w:space="0" w:color="auto"/>
            <w:right w:val="none" w:sz="0" w:space="0" w:color="auto"/>
          </w:divBdr>
        </w:div>
        <w:div w:id="2066635390">
          <w:marLeft w:val="0"/>
          <w:marRight w:val="0"/>
          <w:marTop w:val="0"/>
          <w:marBottom w:val="0"/>
          <w:divBdr>
            <w:top w:val="none" w:sz="0" w:space="0" w:color="auto"/>
            <w:left w:val="none" w:sz="0" w:space="0" w:color="auto"/>
            <w:bottom w:val="none" w:sz="0" w:space="0" w:color="auto"/>
            <w:right w:val="none" w:sz="0" w:space="0" w:color="auto"/>
          </w:divBdr>
        </w:div>
        <w:div w:id="737635517">
          <w:marLeft w:val="0"/>
          <w:marRight w:val="0"/>
          <w:marTop w:val="0"/>
          <w:marBottom w:val="0"/>
          <w:divBdr>
            <w:top w:val="none" w:sz="0" w:space="0" w:color="auto"/>
            <w:left w:val="none" w:sz="0" w:space="0" w:color="auto"/>
            <w:bottom w:val="none" w:sz="0" w:space="0" w:color="auto"/>
            <w:right w:val="none" w:sz="0" w:space="0" w:color="auto"/>
          </w:divBdr>
        </w:div>
        <w:div w:id="975719062">
          <w:marLeft w:val="0"/>
          <w:marRight w:val="0"/>
          <w:marTop w:val="0"/>
          <w:marBottom w:val="0"/>
          <w:divBdr>
            <w:top w:val="none" w:sz="0" w:space="0" w:color="auto"/>
            <w:left w:val="none" w:sz="0" w:space="0" w:color="auto"/>
            <w:bottom w:val="none" w:sz="0" w:space="0" w:color="auto"/>
            <w:right w:val="none" w:sz="0" w:space="0" w:color="auto"/>
          </w:divBdr>
        </w:div>
        <w:div w:id="2023580644">
          <w:marLeft w:val="0"/>
          <w:marRight w:val="0"/>
          <w:marTop w:val="0"/>
          <w:marBottom w:val="0"/>
          <w:divBdr>
            <w:top w:val="none" w:sz="0" w:space="0" w:color="auto"/>
            <w:left w:val="none" w:sz="0" w:space="0" w:color="auto"/>
            <w:bottom w:val="none" w:sz="0" w:space="0" w:color="auto"/>
            <w:right w:val="none" w:sz="0" w:space="0" w:color="auto"/>
          </w:divBdr>
        </w:div>
        <w:div w:id="1139958717">
          <w:marLeft w:val="0"/>
          <w:marRight w:val="0"/>
          <w:marTop w:val="0"/>
          <w:marBottom w:val="0"/>
          <w:divBdr>
            <w:top w:val="none" w:sz="0" w:space="0" w:color="auto"/>
            <w:left w:val="none" w:sz="0" w:space="0" w:color="auto"/>
            <w:bottom w:val="none" w:sz="0" w:space="0" w:color="auto"/>
            <w:right w:val="none" w:sz="0" w:space="0" w:color="auto"/>
          </w:divBdr>
        </w:div>
        <w:div w:id="1836265066">
          <w:marLeft w:val="0"/>
          <w:marRight w:val="0"/>
          <w:marTop w:val="0"/>
          <w:marBottom w:val="0"/>
          <w:divBdr>
            <w:top w:val="none" w:sz="0" w:space="0" w:color="auto"/>
            <w:left w:val="none" w:sz="0" w:space="0" w:color="auto"/>
            <w:bottom w:val="none" w:sz="0" w:space="0" w:color="auto"/>
            <w:right w:val="none" w:sz="0" w:space="0" w:color="auto"/>
          </w:divBdr>
        </w:div>
        <w:div w:id="540365104">
          <w:marLeft w:val="0"/>
          <w:marRight w:val="0"/>
          <w:marTop w:val="0"/>
          <w:marBottom w:val="0"/>
          <w:divBdr>
            <w:top w:val="none" w:sz="0" w:space="0" w:color="auto"/>
            <w:left w:val="none" w:sz="0" w:space="0" w:color="auto"/>
            <w:bottom w:val="none" w:sz="0" w:space="0" w:color="auto"/>
            <w:right w:val="none" w:sz="0" w:space="0" w:color="auto"/>
          </w:divBdr>
        </w:div>
        <w:div w:id="986514791">
          <w:marLeft w:val="0"/>
          <w:marRight w:val="0"/>
          <w:marTop w:val="0"/>
          <w:marBottom w:val="0"/>
          <w:divBdr>
            <w:top w:val="none" w:sz="0" w:space="0" w:color="auto"/>
            <w:left w:val="none" w:sz="0" w:space="0" w:color="auto"/>
            <w:bottom w:val="none" w:sz="0" w:space="0" w:color="auto"/>
            <w:right w:val="none" w:sz="0" w:space="0" w:color="auto"/>
          </w:divBdr>
        </w:div>
        <w:div w:id="1209033447">
          <w:marLeft w:val="0"/>
          <w:marRight w:val="0"/>
          <w:marTop w:val="0"/>
          <w:marBottom w:val="0"/>
          <w:divBdr>
            <w:top w:val="none" w:sz="0" w:space="0" w:color="auto"/>
            <w:left w:val="none" w:sz="0" w:space="0" w:color="auto"/>
            <w:bottom w:val="none" w:sz="0" w:space="0" w:color="auto"/>
            <w:right w:val="none" w:sz="0" w:space="0" w:color="auto"/>
          </w:divBdr>
        </w:div>
        <w:div w:id="1872257000">
          <w:marLeft w:val="0"/>
          <w:marRight w:val="0"/>
          <w:marTop w:val="0"/>
          <w:marBottom w:val="0"/>
          <w:divBdr>
            <w:top w:val="none" w:sz="0" w:space="0" w:color="auto"/>
            <w:left w:val="none" w:sz="0" w:space="0" w:color="auto"/>
            <w:bottom w:val="none" w:sz="0" w:space="0" w:color="auto"/>
            <w:right w:val="none" w:sz="0" w:space="0" w:color="auto"/>
          </w:divBdr>
        </w:div>
        <w:div w:id="1875533644">
          <w:marLeft w:val="0"/>
          <w:marRight w:val="0"/>
          <w:marTop w:val="0"/>
          <w:marBottom w:val="0"/>
          <w:divBdr>
            <w:top w:val="none" w:sz="0" w:space="0" w:color="auto"/>
            <w:left w:val="none" w:sz="0" w:space="0" w:color="auto"/>
            <w:bottom w:val="none" w:sz="0" w:space="0" w:color="auto"/>
            <w:right w:val="none" w:sz="0" w:space="0" w:color="auto"/>
          </w:divBdr>
        </w:div>
        <w:div w:id="82918282">
          <w:marLeft w:val="0"/>
          <w:marRight w:val="0"/>
          <w:marTop w:val="0"/>
          <w:marBottom w:val="0"/>
          <w:divBdr>
            <w:top w:val="none" w:sz="0" w:space="0" w:color="auto"/>
            <w:left w:val="none" w:sz="0" w:space="0" w:color="auto"/>
            <w:bottom w:val="none" w:sz="0" w:space="0" w:color="auto"/>
            <w:right w:val="none" w:sz="0" w:space="0" w:color="auto"/>
          </w:divBdr>
        </w:div>
        <w:div w:id="1009986618">
          <w:marLeft w:val="0"/>
          <w:marRight w:val="0"/>
          <w:marTop w:val="0"/>
          <w:marBottom w:val="0"/>
          <w:divBdr>
            <w:top w:val="none" w:sz="0" w:space="0" w:color="auto"/>
            <w:left w:val="none" w:sz="0" w:space="0" w:color="auto"/>
            <w:bottom w:val="none" w:sz="0" w:space="0" w:color="auto"/>
            <w:right w:val="none" w:sz="0" w:space="0" w:color="auto"/>
          </w:divBdr>
        </w:div>
        <w:div w:id="933782543">
          <w:marLeft w:val="0"/>
          <w:marRight w:val="0"/>
          <w:marTop w:val="0"/>
          <w:marBottom w:val="0"/>
          <w:divBdr>
            <w:top w:val="none" w:sz="0" w:space="0" w:color="auto"/>
            <w:left w:val="none" w:sz="0" w:space="0" w:color="auto"/>
            <w:bottom w:val="none" w:sz="0" w:space="0" w:color="auto"/>
            <w:right w:val="none" w:sz="0" w:space="0" w:color="auto"/>
          </w:divBdr>
        </w:div>
        <w:div w:id="1230262422">
          <w:marLeft w:val="0"/>
          <w:marRight w:val="0"/>
          <w:marTop w:val="0"/>
          <w:marBottom w:val="0"/>
          <w:divBdr>
            <w:top w:val="none" w:sz="0" w:space="0" w:color="auto"/>
            <w:left w:val="none" w:sz="0" w:space="0" w:color="auto"/>
            <w:bottom w:val="none" w:sz="0" w:space="0" w:color="auto"/>
            <w:right w:val="none" w:sz="0" w:space="0" w:color="auto"/>
          </w:divBdr>
        </w:div>
        <w:div w:id="987899128">
          <w:marLeft w:val="0"/>
          <w:marRight w:val="0"/>
          <w:marTop w:val="0"/>
          <w:marBottom w:val="0"/>
          <w:divBdr>
            <w:top w:val="none" w:sz="0" w:space="0" w:color="auto"/>
            <w:left w:val="none" w:sz="0" w:space="0" w:color="auto"/>
            <w:bottom w:val="none" w:sz="0" w:space="0" w:color="auto"/>
            <w:right w:val="none" w:sz="0" w:space="0" w:color="auto"/>
          </w:divBdr>
        </w:div>
        <w:div w:id="1070157313">
          <w:marLeft w:val="0"/>
          <w:marRight w:val="0"/>
          <w:marTop w:val="0"/>
          <w:marBottom w:val="0"/>
          <w:divBdr>
            <w:top w:val="none" w:sz="0" w:space="0" w:color="auto"/>
            <w:left w:val="none" w:sz="0" w:space="0" w:color="auto"/>
            <w:bottom w:val="none" w:sz="0" w:space="0" w:color="auto"/>
            <w:right w:val="none" w:sz="0" w:space="0" w:color="auto"/>
          </w:divBdr>
        </w:div>
        <w:div w:id="600573492">
          <w:marLeft w:val="0"/>
          <w:marRight w:val="0"/>
          <w:marTop w:val="0"/>
          <w:marBottom w:val="0"/>
          <w:divBdr>
            <w:top w:val="none" w:sz="0" w:space="0" w:color="auto"/>
            <w:left w:val="none" w:sz="0" w:space="0" w:color="auto"/>
            <w:bottom w:val="none" w:sz="0" w:space="0" w:color="auto"/>
            <w:right w:val="none" w:sz="0" w:space="0" w:color="auto"/>
          </w:divBdr>
        </w:div>
        <w:div w:id="1951812837">
          <w:marLeft w:val="0"/>
          <w:marRight w:val="0"/>
          <w:marTop w:val="0"/>
          <w:marBottom w:val="0"/>
          <w:divBdr>
            <w:top w:val="none" w:sz="0" w:space="0" w:color="auto"/>
            <w:left w:val="none" w:sz="0" w:space="0" w:color="auto"/>
            <w:bottom w:val="none" w:sz="0" w:space="0" w:color="auto"/>
            <w:right w:val="none" w:sz="0" w:space="0" w:color="auto"/>
          </w:divBdr>
        </w:div>
        <w:div w:id="121701223">
          <w:marLeft w:val="0"/>
          <w:marRight w:val="0"/>
          <w:marTop w:val="0"/>
          <w:marBottom w:val="0"/>
          <w:divBdr>
            <w:top w:val="none" w:sz="0" w:space="0" w:color="auto"/>
            <w:left w:val="none" w:sz="0" w:space="0" w:color="auto"/>
            <w:bottom w:val="none" w:sz="0" w:space="0" w:color="auto"/>
            <w:right w:val="none" w:sz="0" w:space="0" w:color="auto"/>
          </w:divBdr>
        </w:div>
        <w:div w:id="472526755">
          <w:marLeft w:val="0"/>
          <w:marRight w:val="0"/>
          <w:marTop w:val="0"/>
          <w:marBottom w:val="0"/>
          <w:divBdr>
            <w:top w:val="none" w:sz="0" w:space="0" w:color="auto"/>
            <w:left w:val="none" w:sz="0" w:space="0" w:color="auto"/>
            <w:bottom w:val="none" w:sz="0" w:space="0" w:color="auto"/>
            <w:right w:val="none" w:sz="0" w:space="0" w:color="auto"/>
          </w:divBdr>
        </w:div>
        <w:div w:id="422066809">
          <w:marLeft w:val="0"/>
          <w:marRight w:val="0"/>
          <w:marTop w:val="0"/>
          <w:marBottom w:val="0"/>
          <w:divBdr>
            <w:top w:val="none" w:sz="0" w:space="0" w:color="auto"/>
            <w:left w:val="none" w:sz="0" w:space="0" w:color="auto"/>
            <w:bottom w:val="none" w:sz="0" w:space="0" w:color="auto"/>
            <w:right w:val="none" w:sz="0" w:space="0" w:color="auto"/>
          </w:divBdr>
        </w:div>
        <w:div w:id="1077947076">
          <w:marLeft w:val="0"/>
          <w:marRight w:val="0"/>
          <w:marTop w:val="0"/>
          <w:marBottom w:val="0"/>
          <w:divBdr>
            <w:top w:val="none" w:sz="0" w:space="0" w:color="auto"/>
            <w:left w:val="none" w:sz="0" w:space="0" w:color="auto"/>
            <w:bottom w:val="none" w:sz="0" w:space="0" w:color="auto"/>
            <w:right w:val="none" w:sz="0" w:space="0" w:color="auto"/>
          </w:divBdr>
        </w:div>
        <w:div w:id="1096289855">
          <w:marLeft w:val="0"/>
          <w:marRight w:val="0"/>
          <w:marTop w:val="0"/>
          <w:marBottom w:val="0"/>
          <w:divBdr>
            <w:top w:val="none" w:sz="0" w:space="0" w:color="auto"/>
            <w:left w:val="none" w:sz="0" w:space="0" w:color="auto"/>
            <w:bottom w:val="none" w:sz="0" w:space="0" w:color="auto"/>
            <w:right w:val="none" w:sz="0" w:space="0" w:color="auto"/>
          </w:divBdr>
        </w:div>
        <w:div w:id="518588868">
          <w:marLeft w:val="0"/>
          <w:marRight w:val="0"/>
          <w:marTop w:val="0"/>
          <w:marBottom w:val="0"/>
          <w:divBdr>
            <w:top w:val="none" w:sz="0" w:space="0" w:color="auto"/>
            <w:left w:val="none" w:sz="0" w:space="0" w:color="auto"/>
            <w:bottom w:val="none" w:sz="0" w:space="0" w:color="auto"/>
            <w:right w:val="none" w:sz="0" w:space="0" w:color="auto"/>
          </w:divBdr>
        </w:div>
        <w:div w:id="840046829">
          <w:marLeft w:val="0"/>
          <w:marRight w:val="0"/>
          <w:marTop w:val="0"/>
          <w:marBottom w:val="0"/>
          <w:divBdr>
            <w:top w:val="none" w:sz="0" w:space="0" w:color="auto"/>
            <w:left w:val="none" w:sz="0" w:space="0" w:color="auto"/>
            <w:bottom w:val="none" w:sz="0" w:space="0" w:color="auto"/>
            <w:right w:val="none" w:sz="0" w:space="0" w:color="auto"/>
          </w:divBdr>
        </w:div>
        <w:div w:id="1363750053">
          <w:marLeft w:val="0"/>
          <w:marRight w:val="0"/>
          <w:marTop w:val="0"/>
          <w:marBottom w:val="0"/>
          <w:divBdr>
            <w:top w:val="none" w:sz="0" w:space="0" w:color="auto"/>
            <w:left w:val="none" w:sz="0" w:space="0" w:color="auto"/>
            <w:bottom w:val="none" w:sz="0" w:space="0" w:color="auto"/>
            <w:right w:val="none" w:sz="0" w:space="0" w:color="auto"/>
          </w:divBdr>
        </w:div>
        <w:div w:id="1512598399">
          <w:marLeft w:val="0"/>
          <w:marRight w:val="0"/>
          <w:marTop w:val="0"/>
          <w:marBottom w:val="0"/>
          <w:divBdr>
            <w:top w:val="none" w:sz="0" w:space="0" w:color="auto"/>
            <w:left w:val="none" w:sz="0" w:space="0" w:color="auto"/>
            <w:bottom w:val="none" w:sz="0" w:space="0" w:color="auto"/>
            <w:right w:val="none" w:sz="0" w:space="0" w:color="auto"/>
          </w:divBdr>
        </w:div>
        <w:div w:id="31543593">
          <w:marLeft w:val="0"/>
          <w:marRight w:val="0"/>
          <w:marTop w:val="0"/>
          <w:marBottom w:val="0"/>
          <w:divBdr>
            <w:top w:val="none" w:sz="0" w:space="0" w:color="auto"/>
            <w:left w:val="none" w:sz="0" w:space="0" w:color="auto"/>
            <w:bottom w:val="none" w:sz="0" w:space="0" w:color="auto"/>
            <w:right w:val="none" w:sz="0" w:space="0" w:color="auto"/>
          </w:divBdr>
        </w:div>
        <w:div w:id="892623185">
          <w:marLeft w:val="0"/>
          <w:marRight w:val="0"/>
          <w:marTop w:val="0"/>
          <w:marBottom w:val="0"/>
          <w:divBdr>
            <w:top w:val="none" w:sz="0" w:space="0" w:color="auto"/>
            <w:left w:val="none" w:sz="0" w:space="0" w:color="auto"/>
            <w:bottom w:val="none" w:sz="0" w:space="0" w:color="auto"/>
            <w:right w:val="none" w:sz="0" w:space="0" w:color="auto"/>
          </w:divBdr>
        </w:div>
        <w:div w:id="685328418">
          <w:marLeft w:val="0"/>
          <w:marRight w:val="0"/>
          <w:marTop w:val="0"/>
          <w:marBottom w:val="0"/>
          <w:divBdr>
            <w:top w:val="none" w:sz="0" w:space="0" w:color="auto"/>
            <w:left w:val="none" w:sz="0" w:space="0" w:color="auto"/>
            <w:bottom w:val="none" w:sz="0" w:space="0" w:color="auto"/>
            <w:right w:val="none" w:sz="0" w:space="0" w:color="auto"/>
          </w:divBdr>
        </w:div>
        <w:div w:id="1527984235">
          <w:marLeft w:val="0"/>
          <w:marRight w:val="0"/>
          <w:marTop w:val="0"/>
          <w:marBottom w:val="0"/>
          <w:divBdr>
            <w:top w:val="none" w:sz="0" w:space="0" w:color="auto"/>
            <w:left w:val="none" w:sz="0" w:space="0" w:color="auto"/>
            <w:bottom w:val="none" w:sz="0" w:space="0" w:color="auto"/>
            <w:right w:val="none" w:sz="0" w:space="0" w:color="auto"/>
          </w:divBdr>
        </w:div>
        <w:div w:id="367029183">
          <w:marLeft w:val="0"/>
          <w:marRight w:val="0"/>
          <w:marTop w:val="0"/>
          <w:marBottom w:val="0"/>
          <w:divBdr>
            <w:top w:val="none" w:sz="0" w:space="0" w:color="auto"/>
            <w:left w:val="none" w:sz="0" w:space="0" w:color="auto"/>
            <w:bottom w:val="none" w:sz="0" w:space="0" w:color="auto"/>
            <w:right w:val="none" w:sz="0" w:space="0" w:color="auto"/>
          </w:divBdr>
        </w:div>
        <w:div w:id="749229376">
          <w:marLeft w:val="0"/>
          <w:marRight w:val="0"/>
          <w:marTop w:val="0"/>
          <w:marBottom w:val="0"/>
          <w:divBdr>
            <w:top w:val="none" w:sz="0" w:space="0" w:color="auto"/>
            <w:left w:val="none" w:sz="0" w:space="0" w:color="auto"/>
            <w:bottom w:val="none" w:sz="0" w:space="0" w:color="auto"/>
            <w:right w:val="none" w:sz="0" w:space="0" w:color="auto"/>
          </w:divBdr>
        </w:div>
        <w:div w:id="287663399">
          <w:marLeft w:val="0"/>
          <w:marRight w:val="0"/>
          <w:marTop w:val="0"/>
          <w:marBottom w:val="0"/>
          <w:divBdr>
            <w:top w:val="none" w:sz="0" w:space="0" w:color="auto"/>
            <w:left w:val="none" w:sz="0" w:space="0" w:color="auto"/>
            <w:bottom w:val="none" w:sz="0" w:space="0" w:color="auto"/>
            <w:right w:val="none" w:sz="0" w:space="0" w:color="auto"/>
          </w:divBdr>
        </w:div>
        <w:div w:id="1053390697">
          <w:marLeft w:val="0"/>
          <w:marRight w:val="0"/>
          <w:marTop w:val="0"/>
          <w:marBottom w:val="0"/>
          <w:divBdr>
            <w:top w:val="none" w:sz="0" w:space="0" w:color="auto"/>
            <w:left w:val="none" w:sz="0" w:space="0" w:color="auto"/>
            <w:bottom w:val="none" w:sz="0" w:space="0" w:color="auto"/>
            <w:right w:val="none" w:sz="0" w:space="0" w:color="auto"/>
          </w:divBdr>
        </w:div>
        <w:div w:id="629552769">
          <w:marLeft w:val="0"/>
          <w:marRight w:val="0"/>
          <w:marTop w:val="0"/>
          <w:marBottom w:val="0"/>
          <w:divBdr>
            <w:top w:val="none" w:sz="0" w:space="0" w:color="auto"/>
            <w:left w:val="none" w:sz="0" w:space="0" w:color="auto"/>
            <w:bottom w:val="none" w:sz="0" w:space="0" w:color="auto"/>
            <w:right w:val="none" w:sz="0" w:space="0" w:color="auto"/>
          </w:divBdr>
        </w:div>
        <w:div w:id="255328272">
          <w:marLeft w:val="0"/>
          <w:marRight w:val="0"/>
          <w:marTop w:val="0"/>
          <w:marBottom w:val="0"/>
          <w:divBdr>
            <w:top w:val="none" w:sz="0" w:space="0" w:color="auto"/>
            <w:left w:val="none" w:sz="0" w:space="0" w:color="auto"/>
            <w:bottom w:val="none" w:sz="0" w:space="0" w:color="auto"/>
            <w:right w:val="none" w:sz="0" w:space="0" w:color="auto"/>
          </w:divBdr>
        </w:div>
        <w:div w:id="1930576796">
          <w:marLeft w:val="0"/>
          <w:marRight w:val="0"/>
          <w:marTop w:val="0"/>
          <w:marBottom w:val="0"/>
          <w:divBdr>
            <w:top w:val="none" w:sz="0" w:space="0" w:color="auto"/>
            <w:left w:val="none" w:sz="0" w:space="0" w:color="auto"/>
            <w:bottom w:val="none" w:sz="0" w:space="0" w:color="auto"/>
            <w:right w:val="none" w:sz="0" w:space="0" w:color="auto"/>
          </w:divBdr>
        </w:div>
        <w:div w:id="1298951539">
          <w:marLeft w:val="0"/>
          <w:marRight w:val="0"/>
          <w:marTop w:val="0"/>
          <w:marBottom w:val="0"/>
          <w:divBdr>
            <w:top w:val="none" w:sz="0" w:space="0" w:color="auto"/>
            <w:left w:val="none" w:sz="0" w:space="0" w:color="auto"/>
            <w:bottom w:val="none" w:sz="0" w:space="0" w:color="auto"/>
            <w:right w:val="none" w:sz="0" w:space="0" w:color="auto"/>
          </w:divBdr>
        </w:div>
        <w:div w:id="141506578">
          <w:marLeft w:val="0"/>
          <w:marRight w:val="0"/>
          <w:marTop w:val="0"/>
          <w:marBottom w:val="0"/>
          <w:divBdr>
            <w:top w:val="none" w:sz="0" w:space="0" w:color="auto"/>
            <w:left w:val="none" w:sz="0" w:space="0" w:color="auto"/>
            <w:bottom w:val="none" w:sz="0" w:space="0" w:color="auto"/>
            <w:right w:val="none" w:sz="0" w:space="0" w:color="auto"/>
          </w:divBdr>
        </w:div>
        <w:div w:id="777063360">
          <w:marLeft w:val="0"/>
          <w:marRight w:val="0"/>
          <w:marTop w:val="0"/>
          <w:marBottom w:val="0"/>
          <w:divBdr>
            <w:top w:val="none" w:sz="0" w:space="0" w:color="auto"/>
            <w:left w:val="none" w:sz="0" w:space="0" w:color="auto"/>
            <w:bottom w:val="none" w:sz="0" w:space="0" w:color="auto"/>
            <w:right w:val="none" w:sz="0" w:space="0" w:color="auto"/>
          </w:divBdr>
        </w:div>
        <w:div w:id="1167865197">
          <w:marLeft w:val="0"/>
          <w:marRight w:val="0"/>
          <w:marTop w:val="0"/>
          <w:marBottom w:val="0"/>
          <w:divBdr>
            <w:top w:val="none" w:sz="0" w:space="0" w:color="auto"/>
            <w:left w:val="none" w:sz="0" w:space="0" w:color="auto"/>
            <w:bottom w:val="none" w:sz="0" w:space="0" w:color="auto"/>
            <w:right w:val="none" w:sz="0" w:space="0" w:color="auto"/>
          </w:divBdr>
        </w:div>
        <w:div w:id="804086975">
          <w:marLeft w:val="0"/>
          <w:marRight w:val="0"/>
          <w:marTop w:val="0"/>
          <w:marBottom w:val="0"/>
          <w:divBdr>
            <w:top w:val="none" w:sz="0" w:space="0" w:color="auto"/>
            <w:left w:val="none" w:sz="0" w:space="0" w:color="auto"/>
            <w:bottom w:val="none" w:sz="0" w:space="0" w:color="auto"/>
            <w:right w:val="none" w:sz="0" w:space="0" w:color="auto"/>
          </w:divBdr>
        </w:div>
        <w:div w:id="644627803">
          <w:marLeft w:val="0"/>
          <w:marRight w:val="0"/>
          <w:marTop w:val="0"/>
          <w:marBottom w:val="0"/>
          <w:divBdr>
            <w:top w:val="none" w:sz="0" w:space="0" w:color="auto"/>
            <w:left w:val="none" w:sz="0" w:space="0" w:color="auto"/>
            <w:bottom w:val="none" w:sz="0" w:space="0" w:color="auto"/>
            <w:right w:val="none" w:sz="0" w:space="0" w:color="auto"/>
          </w:divBdr>
        </w:div>
        <w:div w:id="1864172113">
          <w:marLeft w:val="0"/>
          <w:marRight w:val="0"/>
          <w:marTop w:val="0"/>
          <w:marBottom w:val="0"/>
          <w:divBdr>
            <w:top w:val="none" w:sz="0" w:space="0" w:color="auto"/>
            <w:left w:val="none" w:sz="0" w:space="0" w:color="auto"/>
            <w:bottom w:val="none" w:sz="0" w:space="0" w:color="auto"/>
            <w:right w:val="none" w:sz="0" w:space="0" w:color="auto"/>
          </w:divBdr>
        </w:div>
        <w:div w:id="2012291420">
          <w:marLeft w:val="0"/>
          <w:marRight w:val="0"/>
          <w:marTop w:val="0"/>
          <w:marBottom w:val="0"/>
          <w:divBdr>
            <w:top w:val="none" w:sz="0" w:space="0" w:color="auto"/>
            <w:left w:val="none" w:sz="0" w:space="0" w:color="auto"/>
            <w:bottom w:val="none" w:sz="0" w:space="0" w:color="auto"/>
            <w:right w:val="none" w:sz="0" w:space="0" w:color="auto"/>
          </w:divBdr>
        </w:div>
        <w:div w:id="1162627737">
          <w:marLeft w:val="0"/>
          <w:marRight w:val="0"/>
          <w:marTop w:val="0"/>
          <w:marBottom w:val="0"/>
          <w:divBdr>
            <w:top w:val="none" w:sz="0" w:space="0" w:color="auto"/>
            <w:left w:val="none" w:sz="0" w:space="0" w:color="auto"/>
            <w:bottom w:val="none" w:sz="0" w:space="0" w:color="auto"/>
            <w:right w:val="none" w:sz="0" w:space="0" w:color="auto"/>
          </w:divBdr>
        </w:div>
        <w:div w:id="1831024668">
          <w:marLeft w:val="0"/>
          <w:marRight w:val="0"/>
          <w:marTop w:val="0"/>
          <w:marBottom w:val="0"/>
          <w:divBdr>
            <w:top w:val="none" w:sz="0" w:space="0" w:color="auto"/>
            <w:left w:val="none" w:sz="0" w:space="0" w:color="auto"/>
            <w:bottom w:val="none" w:sz="0" w:space="0" w:color="auto"/>
            <w:right w:val="none" w:sz="0" w:space="0" w:color="auto"/>
          </w:divBdr>
        </w:div>
        <w:div w:id="869030172">
          <w:marLeft w:val="0"/>
          <w:marRight w:val="0"/>
          <w:marTop w:val="0"/>
          <w:marBottom w:val="0"/>
          <w:divBdr>
            <w:top w:val="none" w:sz="0" w:space="0" w:color="auto"/>
            <w:left w:val="none" w:sz="0" w:space="0" w:color="auto"/>
            <w:bottom w:val="none" w:sz="0" w:space="0" w:color="auto"/>
            <w:right w:val="none" w:sz="0" w:space="0" w:color="auto"/>
          </w:divBdr>
        </w:div>
        <w:div w:id="742720765">
          <w:marLeft w:val="0"/>
          <w:marRight w:val="0"/>
          <w:marTop w:val="0"/>
          <w:marBottom w:val="0"/>
          <w:divBdr>
            <w:top w:val="none" w:sz="0" w:space="0" w:color="auto"/>
            <w:left w:val="none" w:sz="0" w:space="0" w:color="auto"/>
            <w:bottom w:val="none" w:sz="0" w:space="0" w:color="auto"/>
            <w:right w:val="none" w:sz="0" w:space="0" w:color="auto"/>
          </w:divBdr>
        </w:div>
        <w:div w:id="1433429664">
          <w:marLeft w:val="0"/>
          <w:marRight w:val="0"/>
          <w:marTop w:val="0"/>
          <w:marBottom w:val="0"/>
          <w:divBdr>
            <w:top w:val="none" w:sz="0" w:space="0" w:color="auto"/>
            <w:left w:val="none" w:sz="0" w:space="0" w:color="auto"/>
            <w:bottom w:val="none" w:sz="0" w:space="0" w:color="auto"/>
            <w:right w:val="none" w:sz="0" w:space="0" w:color="auto"/>
          </w:divBdr>
        </w:div>
        <w:div w:id="1098259280">
          <w:marLeft w:val="0"/>
          <w:marRight w:val="0"/>
          <w:marTop w:val="0"/>
          <w:marBottom w:val="0"/>
          <w:divBdr>
            <w:top w:val="none" w:sz="0" w:space="0" w:color="auto"/>
            <w:left w:val="none" w:sz="0" w:space="0" w:color="auto"/>
            <w:bottom w:val="none" w:sz="0" w:space="0" w:color="auto"/>
            <w:right w:val="none" w:sz="0" w:space="0" w:color="auto"/>
          </w:divBdr>
        </w:div>
        <w:div w:id="1642342203">
          <w:marLeft w:val="0"/>
          <w:marRight w:val="0"/>
          <w:marTop w:val="0"/>
          <w:marBottom w:val="0"/>
          <w:divBdr>
            <w:top w:val="none" w:sz="0" w:space="0" w:color="auto"/>
            <w:left w:val="none" w:sz="0" w:space="0" w:color="auto"/>
            <w:bottom w:val="none" w:sz="0" w:space="0" w:color="auto"/>
            <w:right w:val="none" w:sz="0" w:space="0" w:color="auto"/>
          </w:divBdr>
        </w:div>
        <w:div w:id="258565964">
          <w:marLeft w:val="0"/>
          <w:marRight w:val="0"/>
          <w:marTop w:val="0"/>
          <w:marBottom w:val="0"/>
          <w:divBdr>
            <w:top w:val="none" w:sz="0" w:space="0" w:color="auto"/>
            <w:left w:val="none" w:sz="0" w:space="0" w:color="auto"/>
            <w:bottom w:val="none" w:sz="0" w:space="0" w:color="auto"/>
            <w:right w:val="none" w:sz="0" w:space="0" w:color="auto"/>
          </w:divBdr>
        </w:div>
        <w:div w:id="1653370604">
          <w:marLeft w:val="0"/>
          <w:marRight w:val="0"/>
          <w:marTop w:val="0"/>
          <w:marBottom w:val="0"/>
          <w:divBdr>
            <w:top w:val="none" w:sz="0" w:space="0" w:color="auto"/>
            <w:left w:val="none" w:sz="0" w:space="0" w:color="auto"/>
            <w:bottom w:val="none" w:sz="0" w:space="0" w:color="auto"/>
            <w:right w:val="none" w:sz="0" w:space="0" w:color="auto"/>
          </w:divBdr>
        </w:div>
        <w:div w:id="2061586793">
          <w:marLeft w:val="0"/>
          <w:marRight w:val="0"/>
          <w:marTop w:val="0"/>
          <w:marBottom w:val="0"/>
          <w:divBdr>
            <w:top w:val="none" w:sz="0" w:space="0" w:color="auto"/>
            <w:left w:val="none" w:sz="0" w:space="0" w:color="auto"/>
            <w:bottom w:val="none" w:sz="0" w:space="0" w:color="auto"/>
            <w:right w:val="none" w:sz="0" w:space="0" w:color="auto"/>
          </w:divBdr>
        </w:div>
        <w:div w:id="1256132384">
          <w:marLeft w:val="0"/>
          <w:marRight w:val="0"/>
          <w:marTop w:val="0"/>
          <w:marBottom w:val="0"/>
          <w:divBdr>
            <w:top w:val="none" w:sz="0" w:space="0" w:color="auto"/>
            <w:left w:val="none" w:sz="0" w:space="0" w:color="auto"/>
            <w:bottom w:val="none" w:sz="0" w:space="0" w:color="auto"/>
            <w:right w:val="none" w:sz="0" w:space="0" w:color="auto"/>
          </w:divBdr>
        </w:div>
        <w:div w:id="1105148492">
          <w:marLeft w:val="0"/>
          <w:marRight w:val="0"/>
          <w:marTop w:val="0"/>
          <w:marBottom w:val="0"/>
          <w:divBdr>
            <w:top w:val="none" w:sz="0" w:space="0" w:color="auto"/>
            <w:left w:val="none" w:sz="0" w:space="0" w:color="auto"/>
            <w:bottom w:val="none" w:sz="0" w:space="0" w:color="auto"/>
            <w:right w:val="none" w:sz="0" w:space="0" w:color="auto"/>
          </w:divBdr>
        </w:div>
        <w:div w:id="139883862">
          <w:marLeft w:val="0"/>
          <w:marRight w:val="0"/>
          <w:marTop w:val="0"/>
          <w:marBottom w:val="0"/>
          <w:divBdr>
            <w:top w:val="none" w:sz="0" w:space="0" w:color="auto"/>
            <w:left w:val="none" w:sz="0" w:space="0" w:color="auto"/>
            <w:bottom w:val="none" w:sz="0" w:space="0" w:color="auto"/>
            <w:right w:val="none" w:sz="0" w:space="0" w:color="auto"/>
          </w:divBdr>
        </w:div>
        <w:div w:id="491412169">
          <w:marLeft w:val="0"/>
          <w:marRight w:val="0"/>
          <w:marTop w:val="0"/>
          <w:marBottom w:val="0"/>
          <w:divBdr>
            <w:top w:val="none" w:sz="0" w:space="0" w:color="auto"/>
            <w:left w:val="none" w:sz="0" w:space="0" w:color="auto"/>
            <w:bottom w:val="none" w:sz="0" w:space="0" w:color="auto"/>
            <w:right w:val="none" w:sz="0" w:space="0" w:color="auto"/>
          </w:divBdr>
        </w:div>
        <w:div w:id="1659962073">
          <w:marLeft w:val="0"/>
          <w:marRight w:val="0"/>
          <w:marTop w:val="0"/>
          <w:marBottom w:val="0"/>
          <w:divBdr>
            <w:top w:val="none" w:sz="0" w:space="0" w:color="auto"/>
            <w:left w:val="none" w:sz="0" w:space="0" w:color="auto"/>
            <w:bottom w:val="none" w:sz="0" w:space="0" w:color="auto"/>
            <w:right w:val="none" w:sz="0" w:space="0" w:color="auto"/>
          </w:divBdr>
        </w:div>
        <w:div w:id="1326665835">
          <w:marLeft w:val="0"/>
          <w:marRight w:val="0"/>
          <w:marTop w:val="0"/>
          <w:marBottom w:val="0"/>
          <w:divBdr>
            <w:top w:val="none" w:sz="0" w:space="0" w:color="auto"/>
            <w:left w:val="none" w:sz="0" w:space="0" w:color="auto"/>
            <w:bottom w:val="none" w:sz="0" w:space="0" w:color="auto"/>
            <w:right w:val="none" w:sz="0" w:space="0" w:color="auto"/>
          </w:divBdr>
        </w:div>
        <w:div w:id="839810714">
          <w:marLeft w:val="0"/>
          <w:marRight w:val="0"/>
          <w:marTop w:val="0"/>
          <w:marBottom w:val="0"/>
          <w:divBdr>
            <w:top w:val="none" w:sz="0" w:space="0" w:color="auto"/>
            <w:left w:val="none" w:sz="0" w:space="0" w:color="auto"/>
            <w:bottom w:val="none" w:sz="0" w:space="0" w:color="auto"/>
            <w:right w:val="none" w:sz="0" w:space="0" w:color="auto"/>
          </w:divBdr>
        </w:div>
        <w:div w:id="412552303">
          <w:marLeft w:val="0"/>
          <w:marRight w:val="0"/>
          <w:marTop w:val="0"/>
          <w:marBottom w:val="0"/>
          <w:divBdr>
            <w:top w:val="none" w:sz="0" w:space="0" w:color="auto"/>
            <w:left w:val="none" w:sz="0" w:space="0" w:color="auto"/>
            <w:bottom w:val="none" w:sz="0" w:space="0" w:color="auto"/>
            <w:right w:val="none" w:sz="0" w:space="0" w:color="auto"/>
          </w:divBdr>
        </w:div>
        <w:div w:id="258606371">
          <w:marLeft w:val="0"/>
          <w:marRight w:val="0"/>
          <w:marTop w:val="0"/>
          <w:marBottom w:val="0"/>
          <w:divBdr>
            <w:top w:val="none" w:sz="0" w:space="0" w:color="auto"/>
            <w:left w:val="none" w:sz="0" w:space="0" w:color="auto"/>
            <w:bottom w:val="none" w:sz="0" w:space="0" w:color="auto"/>
            <w:right w:val="none" w:sz="0" w:space="0" w:color="auto"/>
          </w:divBdr>
        </w:div>
        <w:div w:id="460149555">
          <w:marLeft w:val="0"/>
          <w:marRight w:val="0"/>
          <w:marTop w:val="0"/>
          <w:marBottom w:val="0"/>
          <w:divBdr>
            <w:top w:val="none" w:sz="0" w:space="0" w:color="auto"/>
            <w:left w:val="none" w:sz="0" w:space="0" w:color="auto"/>
            <w:bottom w:val="none" w:sz="0" w:space="0" w:color="auto"/>
            <w:right w:val="none" w:sz="0" w:space="0" w:color="auto"/>
          </w:divBdr>
        </w:div>
        <w:div w:id="1780027351">
          <w:marLeft w:val="0"/>
          <w:marRight w:val="0"/>
          <w:marTop w:val="0"/>
          <w:marBottom w:val="0"/>
          <w:divBdr>
            <w:top w:val="none" w:sz="0" w:space="0" w:color="auto"/>
            <w:left w:val="none" w:sz="0" w:space="0" w:color="auto"/>
            <w:bottom w:val="none" w:sz="0" w:space="0" w:color="auto"/>
            <w:right w:val="none" w:sz="0" w:space="0" w:color="auto"/>
          </w:divBdr>
        </w:div>
        <w:div w:id="719942004">
          <w:marLeft w:val="0"/>
          <w:marRight w:val="0"/>
          <w:marTop w:val="0"/>
          <w:marBottom w:val="0"/>
          <w:divBdr>
            <w:top w:val="none" w:sz="0" w:space="0" w:color="auto"/>
            <w:left w:val="none" w:sz="0" w:space="0" w:color="auto"/>
            <w:bottom w:val="none" w:sz="0" w:space="0" w:color="auto"/>
            <w:right w:val="none" w:sz="0" w:space="0" w:color="auto"/>
          </w:divBdr>
        </w:div>
        <w:div w:id="445394374">
          <w:marLeft w:val="0"/>
          <w:marRight w:val="0"/>
          <w:marTop w:val="0"/>
          <w:marBottom w:val="0"/>
          <w:divBdr>
            <w:top w:val="none" w:sz="0" w:space="0" w:color="auto"/>
            <w:left w:val="none" w:sz="0" w:space="0" w:color="auto"/>
            <w:bottom w:val="none" w:sz="0" w:space="0" w:color="auto"/>
            <w:right w:val="none" w:sz="0" w:space="0" w:color="auto"/>
          </w:divBdr>
        </w:div>
        <w:div w:id="403064962">
          <w:marLeft w:val="0"/>
          <w:marRight w:val="0"/>
          <w:marTop w:val="0"/>
          <w:marBottom w:val="0"/>
          <w:divBdr>
            <w:top w:val="none" w:sz="0" w:space="0" w:color="auto"/>
            <w:left w:val="none" w:sz="0" w:space="0" w:color="auto"/>
            <w:bottom w:val="none" w:sz="0" w:space="0" w:color="auto"/>
            <w:right w:val="none" w:sz="0" w:space="0" w:color="auto"/>
          </w:divBdr>
        </w:div>
        <w:div w:id="982388239">
          <w:marLeft w:val="0"/>
          <w:marRight w:val="0"/>
          <w:marTop w:val="0"/>
          <w:marBottom w:val="0"/>
          <w:divBdr>
            <w:top w:val="none" w:sz="0" w:space="0" w:color="auto"/>
            <w:left w:val="none" w:sz="0" w:space="0" w:color="auto"/>
            <w:bottom w:val="none" w:sz="0" w:space="0" w:color="auto"/>
            <w:right w:val="none" w:sz="0" w:space="0" w:color="auto"/>
          </w:divBdr>
        </w:div>
        <w:div w:id="1383943664">
          <w:marLeft w:val="0"/>
          <w:marRight w:val="0"/>
          <w:marTop w:val="0"/>
          <w:marBottom w:val="0"/>
          <w:divBdr>
            <w:top w:val="none" w:sz="0" w:space="0" w:color="auto"/>
            <w:left w:val="none" w:sz="0" w:space="0" w:color="auto"/>
            <w:bottom w:val="none" w:sz="0" w:space="0" w:color="auto"/>
            <w:right w:val="none" w:sz="0" w:space="0" w:color="auto"/>
          </w:divBdr>
        </w:div>
        <w:div w:id="197471023">
          <w:marLeft w:val="0"/>
          <w:marRight w:val="0"/>
          <w:marTop w:val="0"/>
          <w:marBottom w:val="0"/>
          <w:divBdr>
            <w:top w:val="none" w:sz="0" w:space="0" w:color="auto"/>
            <w:left w:val="none" w:sz="0" w:space="0" w:color="auto"/>
            <w:bottom w:val="none" w:sz="0" w:space="0" w:color="auto"/>
            <w:right w:val="none" w:sz="0" w:space="0" w:color="auto"/>
          </w:divBdr>
        </w:div>
        <w:div w:id="987321478">
          <w:marLeft w:val="0"/>
          <w:marRight w:val="0"/>
          <w:marTop w:val="0"/>
          <w:marBottom w:val="0"/>
          <w:divBdr>
            <w:top w:val="none" w:sz="0" w:space="0" w:color="auto"/>
            <w:left w:val="none" w:sz="0" w:space="0" w:color="auto"/>
            <w:bottom w:val="none" w:sz="0" w:space="0" w:color="auto"/>
            <w:right w:val="none" w:sz="0" w:space="0" w:color="auto"/>
          </w:divBdr>
        </w:div>
        <w:div w:id="1043559965">
          <w:marLeft w:val="0"/>
          <w:marRight w:val="0"/>
          <w:marTop w:val="0"/>
          <w:marBottom w:val="0"/>
          <w:divBdr>
            <w:top w:val="none" w:sz="0" w:space="0" w:color="auto"/>
            <w:left w:val="none" w:sz="0" w:space="0" w:color="auto"/>
            <w:bottom w:val="none" w:sz="0" w:space="0" w:color="auto"/>
            <w:right w:val="none" w:sz="0" w:space="0" w:color="auto"/>
          </w:divBdr>
        </w:div>
        <w:div w:id="1778520318">
          <w:marLeft w:val="0"/>
          <w:marRight w:val="0"/>
          <w:marTop w:val="0"/>
          <w:marBottom w:val="0"/>
          <w:divBdr>
            <w:top w:val="none" w:sz="0" w:space="0" w:color="auto"/>
            <w:left w:val="none" w:sz="0" w:space="0" w:color="auto"/>
            <w:bottom w:val="none" w:sz="0" w:space="0" w:color="auto"/>
            <w:right w:val="none" w:sz="0" w:space="0" w:color="auto"/>
          </w:divBdr>
        </w:div>
        <w:div w:id="1780298684">
          <w:marLeft w:val="0"/>
          <w:marRight w:val="0"/>
          <w:marTop w:val="0"/>
          <w:marBottom w:val="0"/>
          <w:divBdr>
            <w:top w:val="none" w:sz="0" w:space="0" w:color="auto"/>
            <w:left w:val="none" w:sz="0" w:space="0" w:color="auto"/>
            <w:bottom w:val="none" w:sz="0" w:space="0" w:color="auto"/>
            <w:right w:val="none" w:sz="0" w:space="0" w:color="auto"/>
          </w:divBdr>
        </w:div>
        <w:div w:id="1106654575">
          <w:marLeft w:val="0"/>
          <w:marRight w:val="0"/>
          <w:marTop w:val="0"/>
          <w:marBottom w:val="0"/>
          <w:divBdr>
            <w:top w:val="none" w:sz="0" w:space="0" w:color="auto"/>
            <w:left w:val="none" w:sz="0" w:space="0" w:color="auto"/>
            <w:bottom w:val="none" w:sz="0" w:space="0" w:color="auto"/>
            <w:right w:val="none" w:sz="0" w:space="0" w:color="auto"/>
          </w:divBdr>
        </w:div>
        <w:div w:id="87695085">
          <w:marLeft w:val="0"/>
          <w:marRight w:val="0"/>
          <w:marTop w:val="0"/>
          <w:marBottom w:val="0"/>
          <w:divBdr>
            <w:top w:val="none" w:sz="0" w:space="0" w:color="auto"/>
            <w:left w:val="none" w:sz="0" w:space="0" w:color="auto"/>
            <w:bottom w:val="none" w:sz="0" w:space="0" w:color="auto"/>
            <w:right w:val="none" w:sz="0" w:space="0" w:color="auto"/>
          </w:divBdr>
        </w:div>
        <w:div w:id="2079936230">
          <w:marLeft w:val="0"/>
          <w:marRight w:val="0"/>
          <w:marTop w:val="0"/>
          <w:marBottom w:val="0"/>
          <w:divBdr>
            <w:top w:val="none" w:sz="0" w:space="0" w:color="auto"/>
            <w:left w:val="none" w:sz="0" w:space="0" w:color="auto"/>
            <w:bottom w:val="none" w:sz="0" w:space="0" w:color="auto"/>
            <w:right w:val="none" w:sz="0" w:space="0" w:color="auto"/>
          </w:divBdr>
        </w:div>
        <w:div w:id="1750957072">
          <w:marLeft w:val="0"/>
          <w:marRight w:val="0"/>
          <w:marTop w:val="0"/>
          <w:marBottom w:val="0"/>
          <w:divBdr>
            <w:top w:val="none" w:sz="0" w:space="0" w:color="auto"/>
            <w:left w:val="none" w:sz="0" w:space="0" w:color="auto"/>
            <w:bottom w:val="none" w:sz="0" w:space="0" w:color="auto"/>
            <w:right w:val="none" w:sz="0" w:space="0" w:color="auto"/>
          </w:divBdr>
        </w:div>
        <w:div w:id="711151610">
          <w:marLeft w:val="0"/>
          <w:marRight w:val="0"/>
          <w:marTop w:val="0"/>
          <w:marBottom w:val="0"/>
          <w:divBdr>
            <w:top w:val="none" w:sz="0" w:space="0" w:color="auto"/>
            <w:left w:val="none" w:sz="0" w:space="0" w:color="auto"/>
            <w:bottom w:val="none" w:sz="0" w:space="0" w:color="auto"/>
            <w:right w:val="none" w:sz="0" w:space="0" w:color="auto"/>
          </w:divBdr>
        </w:div>
        <w:div w:id="1147436892">
          <w:marLeft w:val="0"/>
          <w:marRight w:val="0"/>
          <w:marTop w:val="0"/>
          <w:marBottom w:val="0"/>
          <w:divBdr>
            <w:top w:val="none" w:sz="0" w:space="0" w:color="auto"/>
            <w:left w:val="none" w:sz="0" w:space="0" w:color="auto"/>
            <w:bottom w:val="none" w:sz="0" w:space="0" w:color="auto"/>
            <w:right w:val="none" w:sz="0" w:space="0" w:color="auto"/>
          </w:divBdr>
        </w:div>
        <w:div w:id="412749368">
          <w:marLeft w:val="0"/>
          <w:marRight w:val="0"/>
          <w:marTop w:val="0"/>
          <w:marBottom w:val="0"/>
          <w:divBdr>
            <w:top w:val="none" w:sz="0" w:space="0" w:color="auto"/>
            <w:left w:val="none" w:sz="0" w:space="0" w:color="auto"/>
            <w:bottom w:val="none" w:sz="0" w:space="0" w:color="auto"/>
            <w:right w:val="none" w:sz="0" w:space="0" w:color="auto"/>
          </w:divBdr>
        </w:div>
        <w:div w:id="348871410">
          <w:marLeft w:val="0"/>
          <w:marRight w:val="0"/>
          <w:marTop w:val="0"/>
          <w:marBottom w:val="0"/>
          <w:divBdr>
            <w:top w:val="none" w:sz="0" w:space="0" w:color="auto"/>
            <w:left w:val="none" w:sz="0" w:space="0" w:color="auto"/>
            <w:bottom w:val="none" w:sz="0" w:space="0" w:color="auto"/>
            <w:right w:val="none" w:sz="0" w:space="0" w:color="auto"/>
          </w:divBdr>
        </w:div>
        <w:div w:id="165293688">
          <w:marLeft w:val="0"/>
          <w:marRight w:val="0"/>
          <w:marTop w:val="0"/>
          <w:marBottom w:val="0"/>
          <w:divBdr>
            <w:top w:val="none" w:sz="0" w:space="0" w:color="auto"/>
            <w:left w:val="none" w:sz="0" w:space="0" w:color="auto"/>
            <w:bottom w:val="none" w:sz="0" w:space="0" w:color="auto"/>
            <w:right w:val="none" w:sz="0" w:space="0" w:color="auto"/>
          </w:divBdr>
        </w:div>
        <w:div w:id="1247617828">
          <w:marLeft w:val="0"/>
          <w:marRight w:val="0"/>
          <w:marTop w:val="0"/>
          <w:marBottom w:val="0"/>
          <w:divBdr>
            <w:top w:val="none" w:sz="0" w:space="0" w:color="auto"/>
            <w:left w:val="none" w:sz="0" w:space="0" w:color="auto"/>
            <w:bottom w:val="none" w:sz="0" w:space="0" w:color="auto"/>
            <w:right w:val="none" w:sz="0" w:space="0" w:color="auto"/>
          </w:divBdr>
        </w:div>
        <w:div w:id="780687203">
          <w:marLeft w:val="0"/>
          <w:marRight w:val="0"/>
          <w:marTop w:val="0"/>
          <w:marBottom w:val="0"/>
          <w:divBdr>
            <w:top w:val="none" w:sz="0" w:space="0" w:color="auto"/>
            <w:left w:val="none" w:sz="0" w:space="0" w:color="auto"/>
            <w:bottom w:val="none" w:sz="0" w:space="0" w:color="auto"/>
            <w:right w:val="none" w:sz="0" w:space="0" w:color="auto"/>
          </w:divBdr>
        </w:div>
        <w:div w:id="357321528">
          <w:marLeft w:val="0"/>
          <w:marRight w:val="0"/>
          <w:marTop w:val="0"/>
          <w:marBottom w:val="0"/>
          <w:divBdr>
            <w:top w:val="none" w:sz="0" w:space="0" w:color="auto"/>
            <w:left w:val="none" w:sz="0" w:space="0" w:color="auto"/>
            <w:bottom w:val="none" w:sz="0" w:space="0" w:color="auto"/>
            <w:right w:val="none" w:sz="0" w:space="0" w:color="auto"/>
          </w:divBdr>
        </w:div>
        <w:div w:id="926614768">
          <w:marLeft w:val="0"/>
          <w:marRight w:val="0"/>
          <w:marTop w:val="0"/>
          <w:marBottom w:val="0"/>
          <w:divBdr>
            <w:top w:val="none" w:sz="0" w:space="0" w:color="auto"/>
            <w:left w:val="none" w:sz="0" w:space="0" w:color="auto"/>
            <w:bottom w:val="none" w:sz="0" w:space="0" w:color="auto"/>
            <w:right w:val="none" w:sz="0" w:space="0" w:color="auto"/>
          </w:divBdr>
        </w:div>
        <w:div w:id="45497734">
          <w:marLeft w:val="0"/>
          <w:marRight w:val="0"/>
          <w:marTop w:val="0"/>
          <w:marBottom w:val="0"/>
          <w:divBdr>
            <w:top w:val="none" w:sz="0" w:space="0" w:color="auto"/>
            <w:left w:val="none" w:sz="0" w:space="0" w:color="auto"/>
            <w:bottom w:val="none" w:sz="0" w:space="0" w:color="auto"/>
            <w:right w:val="none" w:sz="0" w:space="0" w:color="auto"/>
          </w:divBdr>
        </w:div>
        <w:div w:id="1659796799">
          <w:marLeft w:val="0"/>
          <w:marRight w:val="0"/>
          <w:marTop w:val="0"/>
          <w:marBottom w:val="0"/>
          <w:divBdr>
            <w:top w:val="none" w:sz="0" w:space="0" w:color="auto"/>
            <w:left w:val="none" w:sz="0" w:space="0" w:color="auto"/>
            <w:bottom w:val="none" w:sz="0" w:space="0" w:color="auto"/>
            <w:right w:val="none" w:sz="0" w:space="0" w:color="auto"/>
          </w:divBdr>
        </w:div>
        <w:div w:id="2068794833">
          <w:marLeft w:val="0"/>
          <w:marRight w:val="0"/>
          <w:marTop w:val="0"/>
          <w:marBottom w:val="0"/>
          <w:divBdr>
            <w:top w:val="none" w:sz="0" w:space="0" w:color="auto"/>
            <w:left w:val="none" w:sz="0" w:space="0" w:color="auto"/>
            <w:bottom w:val="none" w:sz="0" w:space="0" w:color="auto"/>
            <w:right w:val="none" w:sz="0" w:space="0" w:color="auto"/>
          </w:divBdr>
        </w:div>
        <w:div w:id="1541743088">
          <w:marLeft w:val="0"/>
          <w:marRight w:val="0"/>
          <w:marTop w:val="0"/>
          <w:marBottom w:val="0"/>
          <w:divBdr>
            <w:top w:val="none" w:sz="0" w:space="0" w:color="auto"/>
            <w:left w:val="none" w:sz="0" w:space="0" w:color="auto"/>
            <w:bottom w:val="none" w:sz="0" w:space="0" w:color="auto"/>
            <w:right w:val="none" w:sz="0" w:space="0" w:color="auto"/>
          </w:divBdr>
        </w:div>
        <w:div w:id="201484084">
          <w:marLeft w:val="0"/>
          <w:marRight w:val="0"/>
          <w:marTop w:val="0"/>
          <w:marBottom w:val="0"/>
          <w:divBdr>
            <w:top w:val="none" w:sz="0" w:space="0" w:color="auto"/>
            <w:left w:val="none" w:sz="0" w:space="0" w:color="auto"/>
            <w:bottom w:val="none" w:sz="0" w:space="0" w:color="auto"/>
            <w:right w:val="none" w:sz="0" w:space="0" w:color="auto"/>
          </w:divBdr>
        </w:div>
        <w:div w:id="1626352255">
          <w:marLeft w:val="0"/>
          <w:marRight w:val="0"/>
          <w:marTop w:val="0"/>
          <w:marBottom w:val="0"/>
          <w:divBdr>
            <w:top w:val="none" w:sz="0" w:space="0" w:color="auto"/>
            <w:left w:val="none" w:sz="0" w:space="0" w:color="auto"/>
            <w:bottom w:val="none" w:sz="0" w:space="0" w:color="auto"/>
            <w:right w:val="none" w:sz="0" w:space="0" w:color="auto"/>
          </w:divBdr>
        </w:div>
        <w:div w:id="1620991614">
          <w:marLeft w:val="0"/>
          <w:marRight w:val="0"/>
          <w:marTop w:val="0"/>
          <w:marBottom w:val="0"/>
          <w:divBdr>
            <w:top w:val="none" w:sz="0" w:space="0" w:color="auto"/>
            <w:left w:val="none" w:sz="0" w:space="0" w:color="auto"/>
            <w:bottom w:val="none" w:sz="0" w:space="0" w:color="auto"/>
            <w:right w:val="none" w:sz="0" w:space="0" w:color="auto"/>
          </w:divBdr>
        </w:div>
        <w:div w:id="646008396">
          <w:marLeft w:val="0"/>
          <w:marRight w:val="0"/>
          <w:marTop w:val="0"/>
          <w:marBottom w:val="0"/>
          <w:divBdr>
            <w:top w:val="none" w:sz="0" w:space="0" w:color="auto"/>
            <w:left w:val="none" w:sz="0" w:space="0" w:color="auto"/>
            <w:bottom w:val="none" w:sz="0" w:space="0" w:color="auto"/>
            <w:right w:val="none" w:sz="0" w:space="0" w:color="auto"/>
          </w:divBdr>
        </w:div>
        <w:div w:id="1573617624">
          <w:marLeft w:val="0"/>
          <w:marRight w:val="0"/>
          <w:marTop w:val="0"/>
          <w:marBottom w:val="0"/>
          <w:divBdr>
            <w:top w:val="none" w:sz="0" w:space="0" w:color="auto"/>
            <w:left w:val="none" w:sz="0" w:space="0" w:color="auto"/>
            <w:bottom w:val="none" w:sz="0" w:space="0" w:color="auto"/>
            <w:right w:val="none" w:sz="0" w:space="0" w:color="auto"/>
          </w:divBdr>
        </w:div>
        <w:div w:id="526212079">
          <w:marLeft w:val="0"/>
          <w:marRight w:val="0"/>
          <w:marTop w:val="0"/>
          <w:marBottom w:val="0"/>
          <w:divBdr>
            <w:top w:val="none" w:sz="0" w:space="0" w:color="auto"/>
            <w:left w:val="none" w:sz="0" w:space="0" w:color="auto"/>
            <w:bottom w:val="none" w:sz="0" w:space="0" w:color="auto"/>
            <w:right w:val="none" w:sz="0" w:space="0" w:color="auto"/>
          </w:divBdr>
        </w:div>
        <w:div w:id="45492801">
          <w:marLeft w:val="0"/>
          <w:marRight w:val="0"/>
          <w:marTop w:val="0"/>
          <w:marBottom w:val="0"/>
          <w:divBdr>
            <w:top w:val="none" w:sz="0" w:space="0" w:color="auto"/>
            <w:left w:val="none" w:sz="0" w:space="0" w:color="auto"/>
            <w:bottom w:val="none" w:sz="0" w:space="0" w:color="auto"/>
            <w:right w:val="none" w:sz="0" w:space="0" w:color="auto"/>
          </w:divBdr>
        </w:div>
        <w:div w:id="101462540">
          <w:marLeft w:val="0"/>
          <w:marRight w:val="0"/>
          <w:marTop w:val="0"/>
          <w:marBottom w:val="0"/>
          <w:divBdr>
            <w:top w:val="none" w:sz="0" w:space="0" w:color="auto"/>
            <w:left w:val="none" w:sz="0" w:space="0" w:color="auto"/>
            <w:bottom w:val="none" w:sz="0" w:space="0" w:color="auto"/>
            <w:right w:val="none" w:sz="0" w:space="0" w:color="auto"/>
          </w:divBdr>
        </w:div>
        <w:div w:id="190807156">
          <w:marLeft w:val="0"/>
          <w:marRight w:val="0"/>
          <w:marTop w:val="0"/>
          <w:marBottom w:val="0"/>
          <w:divBdr>
            <w:top w:val="none" w:sz="0" w:space="0" w:color="auto"/>
            <w:left w:val="none" w:sz="0" w:space="0" w:color="auto"/>
            <w:bottom w:val="none" w:sz="0" w:space="0" w:color="auto"/>
            <w:right w:val="none" w:sz="0" w:space="0" w:color="auto"/>
          </w:divBdr>
        </w:div>
        <w:div w:id="666984578">
          <w:marLeft w:val="0"/>
          <w:marRight w:val="0"/>
          <w:marTop w:val="0"/>
          <w:marBottom w:val="0"/>
          <w:divBdr>
            <w:top w:val="none" w:sz="0" w:space="0" w:color="auto"/>
            <w:left w:val="none" w:sz="0" w:space="0" w:color="auto"/>
            <w:bottom w:val="none" w:sz="0" w:space="0" w:color="auto"/>
            <w:right w:val="none" w:sz="0" w:space="0" w:color="auto"/>
          </w:divBdr>
        </w:div>
        <w:div w:id="217084778">
          <w:marLeft w:val="0"/>
          <w:marRight w:val="0"/>
          <w:marTop w:val="0"/>
          <w:marBottom w:val="0"/>
          <w:divBdr>
            <w:top w:val="none" w:sz="0" w:space="0" w:color="auto"/>
            <w:left w:val="none" w:sz="0" w:space="0" w:color="auto"/>
            <w:bottom w:val="none" w:sz="0" w:space="0" w:color="auto"/>
            <w:right w:val="none" w:sz="0" w:space="0" w:color="auto"/>
          </w:divBdr>
        </w:div>
        <w:div w:id="1315060875">
          <w:marLeft w:val="0"/>
          <w:marRight w:val="0"/>
          <w:marTop w:val="0"/>
          <w:marBottom w:val="0"/>
          <w:divBdr>
            <w:top w:val="none" w:sz="0" w:space="0" w:color="auto"/>
            <w:left w:val="none" w:sz="0" w:space="0" w:color="auto"/>
            <w:bottom w:val="none" w:sz="0" w:space="0" w:color="auto"/>
            <w:right w:val="none" w:sz="0" w:space="0" w:color="auto"/>
          </w:divBdr>
        </w:div>
        <w:div w:id="745106831">
          <w:marLeft w:val="0"/>
          <w:marRight w:val="0"/>
          <w:marTop w:val="0"/>
          <w:marBottom w:val="0"/>
          <w:divBdr>
            <w:top w:val="none" w:sz="0" w:space="0" w:color="auto"/>
            <w:left w:val="none" w:sz="0" w:space="0" w:color="auto"/>
            <w:bottom w:val="none" w:sz="0" w:space="0" w:color="auto"/>
            <w:right w:val="none" w:sz="0" w:space="0" w:color="auto"/>
          </w:divBdr>
        </w:div>
        <w:div w:id="752899025">
          <w:marLeft w:val="0"/>
          <w:marRight w:val="0"/>
          <w:marTop w:val="0"/>
          <w:marBottom w:val="0"/>
          <w:divBdr>
            <w:top w:val="none" w:sz="0" w:space="0" w:color="auto"/>
            <w:left w:val="none" w:sz="0" w:space="0" w:color="auto"/>
            <w:bottom w:val="none" w:sz="0" w:space="0" w:color="auto"/>
            <w:right w:val="none" w:sz="0" w:space="0" w:color="auto"/>
          </w:divBdr>
        </w:div>
        <w:div w:id="248083983">
          <w:marLeft w:val="0"/>
          <w:marRight w:val="0"/>
          <w:marTop w:val="0"/>
          <w:marBottom w:val="0"/>
          <w:divBdr>
            <w:top w:val="none" w:sz="0" w:space="0" w:color="auto"/>
            <w:left w:val="none" w:sz="0" w:space="0" w:color="auto"/>
            <w:bottom w:val="none" w:sz="0" w:space="0" w:color="auto"/>
            <w:right w:val="none" w:sz="0" w:space="0" w:color="auto"/>
          </w:divBdr>
        </w:div>
        <w:div w:id="1511945233">
          <w:marLeft w:val="0"/>
          <w:marRight w:val="0"/>
          <w:marTop w:val="0"/>
          <w:marBottom w:val="0"/>
          <w:divBdr>
            <w:top w:val="none" w:sz="0" w:space="0" w:color="auto"/>
            <w:left w:val="none" w:sz="0" w:space="0" w:color="auto"/>
            <w:bottom w:val="none" w:sz="0" w:space="0" w:color="auto"/>
            <w:right w:val="none" w:sz="0" w:space="0" w:color="auto"/>
          </w:divBdr>
        </w:div>
        <w:div w:id="1755782205">
          <w:marLeft w:val="0"/>
          <w:marRight w:val="0"/>
          <w:marTop w:val="0"/>
          <w:marBottom w:val="0"/>
          <w:divBdr>
            <w:top w:val="none" w:sz="0" w:space="0" w:color="auto"/>
            <w:left w:val="none" w:sz="0" w:space="0" w:color="auto"/>
            <w:bottom w:val="none" w:sz="0" w:space="0" w:color="auto"/>
            <w:right w:val="none" w:sz="0" w:space="0" w:color="auto"/>
          </w:divBdr>
        </w:div>
        <w:div w:id="1826168498">
          <w:marLeft w:val="0"/>
          <w:marRight w:val="0"/>
          <w:marTop w:val="0"/>
          <w:marBottom w:val="0"/>
          <w:divBdr>
            <w:top w:val="none" w:sz="0" w:space="0" w:color="auto"/>
            <w:left w:val="none" w:sz="0" w:space="0" w:color="auto"/>
            <w:bottom w:val="none" w:sz="0" w:space="0" w:color="auto"/>
            <w:right w:val="none" w:sz="0" w:space="0" w:color="auto"/>
          </w:divBdr>
        </w:div>
        <w:div w:id="470899757">
          <w:marLeft w:val="0"/>
          <w:marRight w:val="0"/>
          <w:marTop w:val="0"/>
          <w:marBottom w:val="0"/>
          <w:divBdr>
            <w:top w:val="none" w:sz="0" w:space="0" w:color="auto"/>
            <w:left w:val="none" w:sz="0" w:space="0" w:color="auto"/>
            <w:bottom w:val="none" w:sz="0" w:space="0" w:color="auto"/>
            <w:right w:val="none" w:sz="0" w:space="0" w:color="auto"/>
          </w:divBdr>
        </w:div>
        <w:div w:id="1168861134">
          <w:marLeft w:val="0"/>
          <w:marRight w:val="0"/>
          <w:marTop w:val="0"/>
          <w:marBottom w:val="0"/>
          <w:divBdr>
            <w:top w:val="none" w:sz="0" w:space="0" w:color="auto"/>
            <w:left w:val="none" w:sz="0" w:space="0" w:color="auto"/>
            <w:bottom w:val="none" w:sz="0" w:space="0" w:color="auto"/>
            <w:right w:val="none" w:sz="0" w:space="0" w:color="auto"/>
          </w:divBdr>
        </w:div>
        <w:div w:id="44454019">
          <w:marLeft w:val="0"/>
          <w:marRight w:val="0"/>
          <w:marTop w:val="0"/>
          <w:marBottom w:val="0"/>
          <w:divBdr>
            <w:top w:val="none" w:sz="0" w:space="0" w:color="auto"/>
            <w:left w:val="none" w:sz="0" w:space="0" w:color="auto"/>
            <w:bottom w:val="none" w:sz="0" w:space="0" w:color="auto"/>
            <w:right w:val="none" w:sz="0" w:space="0" w:color="auto"/>
          </w:divBdr>
        </w:div>
        <w:div w:id="1467772127">
          <w:marLeft w:val="0"/>
          <w:marRight w:val="0"/>
          <w:marTop w:val="0"/>
          <w:marBottom w:val="0"/>
          <w:divBdr>
            <w:top w:val="none" w:sz="0" w:space="0" w:color="auto"/>
            <w:left w:val="none" w:sz="0" w:space="0" w:color="auto"/>
            <w:bottom w:val="none" w:sz="0" w:space="0" w:color="auto"/>
            <w:right w:val="none" w:sz="0" w:space="0" w:color="auto"/>
          </w:divBdr>
        </w:div>
        <w:div w:id="1636138905">
          <w:marLeft w:val="0"/>
          <w:marRight w:val="0"/>
          <w:marTop w:val="0"/>
          <w:marBottom w:val="0"/>
          <w:divBdr>
            <w:top w:val="none" w:sz="0" w:space="0" w:color="auto"/>
            <w:left w:val="none" w:sz="0" w:space="0" w:color="auto"/>
            <w:bottom w:val="none" w:sz="0" w:space="0" w:color="auto"/>
            <w:right w:val="none" w:sz="0" w:space="0" w:color="auto"/>
          </w:divBdr>
        </w:div>
        <w:div w:id="1036201075">
          <w:marLeft w:val="0"/>
          <w:marRight w:val="0"/>
          <w:marTop w:val="0"/>
          <w:marBottom w:val="0"/>
          <w:divBdr>
            <w:top w:val="none" w:sz="0" w:space="0" w:color="auto"/>
            <w:left w:val="none" w:sz="0" w:space="0" w:color="auto"/>
            <w:bottom w:val="none" w:sz="0" w:space="0" w:color="auto"/>
            <w:right w:val="none" w:sz="0" w:space="0" w:color="auto"/>
          </w:divBdr>
        </w:div>
        <w:div w:id="1231581452">
          <w:marLeft w:val="0"/>
          <w:marRight w:val="0"/>
          <w:marTop w:val="0"/>
          <w:marBottom w:val="0"/>
          <w:divBdr>
            <w:top w:val="none" w:sz="0" w:space="0" w:color="auto"/>
            <w:left w:val="none" w:sz="0" w:space="0" w:color="auto"/>
            <w:bottom w:val="none" w:sz="0" w:space="0" w:color="auto"/>
            <w:right w:val="none" w:sz="0" w:space="0" w:color="auto"/>
          </w:divBdr>
        </w:div>
        <w:div w:id="2065250080">
          <w:marLeft w:val="0"/>
          <w:marRight w:val="0"/>
          <w:marTop w:val="0"/>
          <w:marBottom w:val="0"/>
          <w:divBdr>
            <w:top w:val="none" w:sz="0" w:space="0" w:color="auto"/>
            <w:left w:val="none" w:sz="0" w:space="0" w:color="auto"/>
            <w:bottom w:val="none" w:sz="0" w:space="0" w:color="auto"/>
            <w:right w:val="none" w:sz="0" w:space="0" w:color="auto"/>
          </w:divBdr>
        </w:div>
        <w:div w:id="1326326738">
          <w:marLeft w:val="0"/>
          <w:marRight w:val="0"/>
          <w:marTop w:val="0"/>
          <w:marBottom w:val="0"/>
          <w:divBdr>
            <w:top w:val="none" w:sz="0" w:space="0" w:color="auto"/>
            <w:left w:val="none" w:sz="0" w:space="0" w:color="auto"/>
            <w:bottom w:val="none" w:sz="0" w:space="0" w:color="auto"/>
            <w:right w:val="none" w:sz="0" w:space="0" w:color="auto"/>
          </w:divBdr>
        </w:div>
        <w:div w:id="1377389688">
          <w:marLeft w:val="0"/>
          <w:marRight w:val="0"/>
          <w:marTop w:val="0"/>
          <w:marBottom w:val="0"/>
          <w:divBdr>
            <w:top w:val="none" w:sz="0" w:space="0" w:color="auto"/>
            <w:left w:val="none" w:sz="0" w:space="0" w:color="auto"/>
            <w:bottom w:val="none" w:sz="0" w:space="0" w:color="auto"/>
            <w:right w:val="none" w:sz="0" w:space="0" w:color="auto"/>
          </w:divBdr>
        </w:div>
        <w:div w:id="992172827">
          <w:marLeft w:val="0"/>
          <w:marRight w:val="0"/>
          <w:marTop w:val="0"/>
          <w:marBottom w:val="0"/>
          <w:divBdr>
            <w:top w:val="none" w:sz="0" w:space="0" w:color="auto"/>
            <w:left w:val="none" w:sz="0" w:space="0" w:color="auto"/>
            <w:bottom w:val="none" w:sz="0" w:space="0" w:color="auto"/>
            <w:right w:val="none" w:sz="0" w:space="0" w:color="auto"/>
          </w:divBdr>
        </w:div>
        <w:div w:id="1208565190">
          <w:marLeft w:val="0"/>
          <w:marRight w:val="0"/>
          <w:marTop w:val="0"/>
          <w:marBottom w:val="0"/>
          <w:divBdr>
            <w:top w:val="none" w:sz="0" w:space="0" w:color="auto"/>
            <w:left w:val="none" w:sz="0" w:space="0" w:color="auto"/>
            <w:bottom w:val="none" w:sz="0" w:space="0" w:color="auto"/>
            <w:right w:val="none" w:sz="0" w:space="0" w:color="auto"/>
          </w:divBdr>
        </w:div>
        <w:div w:id="1750998009">
          <w:marLeft w:val="0"/>
          <w:marRight w:val="0"/>
          <w:marTop w:val="0"/>
          <w:marBottom w:val="0"/>
          <w:divBdr>
            <w:top w:val="none" w:sz="0" w:space="0" w:color="auto"/>
            <w:left w:val="none" w:sz="0" w:space="0" w:color="auto"/>
            <w:bottom w:val="none" w:sz="0" w:space="0" w:color="auto"/>
            <w:right w:val="none" w:sz="0" w:space="0" w:color="auto"/>
          </w:divBdr>
        </w:div>
        <w:div w:id="668366140">
          <w:marLeft w:val="0"/>
          <w:marRight w:val="0"/>
          <w:marTop w:val="0"/>
          <w:marBottom w:val="0"/>
          <w:divBdr>
            <w:top w:val="none" w:sz="0" w:space="0" w:color="auto"/>
            <w:left w:val="none" w:sz="0" w:space="0" w:color="auto"/>
            <w:bottom w:val="none" w:sz="0" w:space="0" w:color="auto"/>
            <w:right w:val="none" w:sz="0" w:space="0" w:color="auto"/>
          </w:divBdr>
        </w:div>
        <w:div w:id="945774838">
          <w:marLeft w:val="0"/>
          <w:marRight w:val="0"/>
          <w:marTop w:val="0"/>
          <w:marBottom w:val="0"/>
          <w:divBdr>
            <w:top w:val="none" w:sz="0" w:space="0" w:color="auto"/>
            <w:left w:val="none" w:sz="0" w:space="0" w:color="auto"/>
            <w:bottom w:val="none" w:sz="0" w:space="0" w:color="auto"/>
            <w:right w:val="none" w:sz="0" w:space="0" w:color="auto"/>
          </w:divBdr>
        </w:div>
        <w:div w:id="1781488879">
          <w:marLeft w:val="0"/>
          <w:marRight w:val="0"/>
          <w:marTop w:val="0"/>
          <w:marBottom w:val="0"/>
          <w:divBdr>
            <w:top w:val="none" w:sz="0" w:space="0" w:color="auto"/>
            <w:left w:val="none" w:sz="0" w:space="0" w:color="auto"/>
            <w:bottom w:val="none" w:sz="0" w:space="0" w:color="auto"/>
            <w:right w:val="none" w:sz="0" w:space="0" w:color="auto"/>
          </w:divBdr>
        </w:div>
        <w:div w:id="1818719444">
          <w:marLeft w:val="0"/>
          <w:marRight w:val="0"/>
          <w:marTop w:val="0"/>
          <w:marBottom w:val="0"/>
          <w:divBdr>
            <w:top w:val="none" w:sz="0" w:space="0" w:color="auto"/>
            <w:left w:val="none" w:sz="0" w:space="0" w:color="auto"/>
            <w:bottom w:val="none" w:sz="0" w:space="0" w:color="auto"/>
            <w:right w:val="none" w:sz="0" w:space="0" w:color="auto"/>
          </w:divBdr>
        </w:div>
        <w:div w:id="259148133">
          <w:marLeft w:val="0"/>
          <w:marRight w:val="0"/>
          <w:marTop w:val="0"/>
          <w:marBottom w:val="0"/>
          <w:divBdr>
            <w:top w:val="none" w:sz="0" w:space="0" w:color="auto"/>
            <w:left w:val="none" w:sz="0" w:space="0" w:color="auto"/>
            <w:bottom w:val="none" w:sz="0" w:space="0" w:color="auto"/>
            <w:right w:val="none" w:sz="0" w:space="0" w:color="auto"/>
          </w:divBdr>
        </w:div>
        <w:div w:id="850950951">
          <w:marLeft w:val="0"/>
          <w:marRight w:val="0"/>
          <w:marTop w:val="0"/>
          <w:marBottom w:val="0"/>
          <w:divBdr>
            <w:top w:val="none" w:sz="0" w:space="0" w:color="auto"/>
            <w:left w:val="none" w:sz="0" w:space="0" w:color="auto"/>
            <w:bottom w:val="none" w:sz="0" w:space="0" w:color="auto"/>
            <w:right w:val="none" w:sz="0" w:space="0" w:color="auto"/>
          </w:divBdr>
        </w:div>
        <w:div w:id="1014460415">
          <w:marLeft w:val="0"/>
          <w:marRight w:val="0"/>
          <w:marTop w:val="0"/>
          <w:marBottom w:val="0"/>
          <w:divBdr>
            <w:top w:val="none" w:sz="0" w:space="0" w:color="auto"/>
            <w:left w:val="none" w:sz="0" w:space="0" w:color="auto"/>
            <w:bottom w:val="none" w:sz="0" w:space="0" w:color="auto"/>
            <w:right w:val="none" w:sz="0" w:space="0" w:color="auto"/>
          </w:divBdr>
        </w:div>
        <w:div w:id="1065034896">
          <w:marLeft w:val="0"/>
          <w:marRight w:val="0"/>
          <w:marTop w:val="0"/>
          <w:marBottom w:val="0"/>
          <w:divBdr>
            <w:top w:val="none" w:sz="0" w:space="0" w:color="auto"/>
            <w:left w:val="none" w:sz="0" w:space="0" w:color="auto"/>
            <w:bottom w:val="none" w:sz="0" w:space="0" w:color="auto"/>
            <w:right w:val="none" w:sz="0" w:space="0" w:color="auto"/>
          </w:divBdr>
        </w:div>
        <w:div w:id="888691806">
          <w:marLeft w:val="0"/>
          <w:marRight w:val="0"/>
          <w:marTop w:val="0"/>
          <w:marBottom w:val="0"/>
          <w:divBdr>
            <w:top w:val="none" w:sz="0" w:space="0" w:color="auto"/>
            <w:left w:val="none" w:sz="0" w:space="0" w:color="auto"/>
            <w:bottom w:val="none" w:sz="0" w:space="0" w:color="auto"/>
            <w:right w:val="none" w:sz="0" w:space="0" w:color="auto"/>
          </w:divBdr>
        </w:div>
        <w:div w:id="635336426">
          <w:marLeft w:val="0"/>
          <w:marRight w:val="0"/>
          <w:marTop w:val="0"/>
          <w:marBottom w:val="0"/>
          <w:divBdr>
            <w:top w:val="none" w:sz="0" w:space="0" w:color="auto"/>
            <w:left w:val="none" w:sz="0" w:space="0" w:color="auto"/>
            <w:bottom w:val="none" w:sz="0" w:space="0" w:color="auto"/>
            <w:right w:val="none" w:sz="0" w:space="0" w:color="auto"/>
          </w:divBdr>
        </w:div>
        <w:div w:id="352145658">
          <w:marLeft w:val="0"/>
          <w:marRight w:val="0"/>
          <w:marTop w:val="0"/>
          <w:marBottom w:val="0"/>
          <w:divBdr>
            <w:top w:val="none" w:sz="0" w:space="0" w:color="auto"/>
            <w:left w:val="none" w:sz="0" w:space="0" w:color="auto"/>
            <w:bottom w:val="none" w:sz="0" w:space="0" w:color="auto"/>
            <w:right w:val="none" w:sz="0" w:space="0" w:color="auto"/>
          </w:divBdr>
        </w:div>
        <w:div w:id="595867790">
          <w:marLeft w:val="0"/>
          <w:marRight w:val="0"/>
          <w:marTop w:val="0"/>
          <w:marBottom w:val="0"/>
          <w:divBdr>
            <w:top w:val="none" w:sz="0" w:space="0" w:color="auto"/>
            <w:left w:val="none" w:sz="0" w:space="0" w:color="auto"/>
            <w:bottom w:val="none" w:sz="0" w:space="0" w:color="auto"/>
            <w:right w:val="none" w:sz="0" w:space="0" w:color="auto"/>
          </w:divBdr>
        </w:div>
        <w:div w:id="1124885456">
          <w:marLeft w:val="0"/>
          <w:marRight w:val="0"/>
          <w:marTop w:val="0"/>
          <w:marBottom w:val="0"/>
          <w:divBdr>
            <w:top w:val="none" w:sz="0" w:space="0" w:color="auto"/>
            <w:left w:val="none" w:sz="0" w:space="0" w:color="auto"/>
            <w:bottom w:val="none" w:sz="0" w:space="0" w:color="auto"/>
            <w:right w:val="none" w:sz="0" w:space="0" w:color="auto"/>
          </w:divBdr>
        </w:div>
        <w:div w:id="1186290333">
          <w:marLeft w:val="0"/>
          <w:marRight w:val="0"/>
          <w:marTop w:val="0"/>
          <w:marBottom w:val="0"/>
          <w:divBdr>
            <w:top w:val="none" w:sz="0" w:space="0" w:color="auto"/>
            <w:left w:val="none" w:sz="0" w:space="0" w:color="auto"/>
            <w:bottom w:val="none" w:sz="0" w:space="0" w:color="auto"/>
            <w:right w:val="none" w:sz="0" w:space="0" w:color="auto"/>
          </w:divBdr>
        </w:div>
        <w:div w:id="1655137192">
          <w:marLeft w:val="0"/>
          <w:marRight w:val="0"/>
          <w:marTop w:val="0"/>
          <w:marBottom w:val="0"/>
          <w:divBdr>
            <w:top w:val="none" w:sz="0" w:space="0" w:color="auto"/>
            <w:left w:val="none" w:sz="0" w:space="0" w:color="auto"/>
            <w:bottom w:val="none" w:sz="0" w:space="0" w:color="auto"/>
            <w:right w:val="none" w:sz="0" w:space="0" w:color="auto"/>
          </w:divBdr>
        </w:div>
        <w:div w:id="1350794415">
          <w:marLeft w:val="0"/>
          <w:marRight w:val="0"/>
          <w:marTop w:val="0"/>
          <w:marBottom w:val="0"/>
          <w:divBdr>
            <w:top w:val="none" w:sz="0" w:space="0" w:color="auto"/>
            <w:left w:val="none" w:sz="0" w:space="0" w:color="auto"/>
            <w:bottom w:val="none" w:sz="0" w:space="0" w:color="auto"/>
            <w:right w:val="none" w:sz="0" w:space="0" w:color="auto"/>
          </w:divBdr>
        </w:div>
        <w:div w:id="2062048763">
          <w:marLeft w:val="0"/>
          <w:marRight w:val="0"/>
          <w:marTop w:val="0"/>
          <w:marBottom w:val="0"/>
          <w:divBdr>
            <w:top w:val="none" w:sz="0" w:space="0" w:color="auto"/>
            <w:left w:val="none" w:sz="0" w:space="0" w:color="auto"/>
            <w:bottom w:val="none" w:sz="0" w:space="0" w:color="auto"/>
            <w:right w:val="none" w:sz="0" w:space="0" w:color="auto"/>
          </w:divBdr>
        </w:div>
        <w:div w:id="331229015">
          <w:marLeft w:val="0"/>
          <w:marRight w:val="0"/>
          <w:marTop w:val="0"/>
          <w:marBottom w:val="0"/>
          <w:divBdr>
            <w:top w:val="none" w:sz="0" w:space="0" w:color="auto"/>
            <w:left w:val="none" w:sz="0" w:space="0" w:color="auto"/>
            <w:bottom w:val="none" w:sz="0" w:space="0" w:color="auto"/>
            <w:right w:val="none" w:sz="0" w:space="0" w:color="auto"/>
          </w:divBdr>
        </w:div>
        <w:div w:id="1243375893">
          <w:marLeft w:val="0"/>
          <w:marRight w:val="0"/>
          <w:marTop w:val="0"/>
          <w:marBottom w:val="0"/>
          <w:divBdr>
            <w:top w:val="none" w:sz="0" w:space="0" w:color="auto"/>
            <w:left w:val="none" w:sz="0" w:space="0" w:color="auto"/>
            <w:bottom w:val="none" w:sz="0" w:space="0" w:color="auto"/>
            <w:right w:val="none" w:sz="0" w:space="0" w:color="auto"/>
          </w:divBdr>
        </w:div>
        <w:div w:id="2138985704">
          <w:marLeft w:val="0"/>
          <w:marRight w:val="0"/>
          <w:marTop w:val="0"/>
          <w:marBottom w:val="0"/>
          <w:divBdr>
            <w:top w:val="none" w:sz="0" w:space="0" w:color="auto"/>
            <w:left w:val="none" w:sz="0" w:space="0" w:color="auto"/>
            <w:bottom w:val="none" w:sz="0" w:space="0" w:color="auto"/>
            <w:right w:val="none" w:sz="0" w:space="0" w:color="auto"/>
          </w:divBdr>
        </w:div>
        <w:div w:id="1890147168">
          <w:marLeft w:val="0"/>
          <w:marRight w:val="0"/>
          <w:marTop w:val="0"/>
          <w:marBottom w:val="0"/>
          <w:divBdr>
            <w:top w:val="none" w:sz="0" w:space="0" w:color="auto"/>
            <w:left w:val="none" w:sz="0" w:space="0" w:color="auto"/>
            <w:bottom w:val="none" w:sz="0" w:space="0" w:color="auto"/>
            <w:right w:val="none" w:sz="0" w:space="0" w:color="auto"/>
          </w:divBdr>
        </w:div>
        <w:div w:id="72435611">
          <w:marLeft w:val="0"/>
          <w:marRight w:val="0"/>
          <w:marTop w:val="0"/>
          <w:marBottom w:val="0"/>
          <w:divBdr>
            <w:top w:val="none" w:sz="0" w:space="0" w:color="auto"/>
            <w:left w:val="none" w:sz="0" w:space="0" w:color="auto"/>
            <w:bottom w:val="none" w:sz="0" w:space="0" w:color="auto"/>
            <w:right w:val="none" w:sz="0" w:space="0" w:color="auto"/>
          </w:divBdr>
        </w:div>
        <w:div w:id="707603012">
          <w:marLeft w:val="0"/>
          <w:marRight w:val="0"/>
          <w:marTop w:val="0"/>
          <w:marBottom w:val="0"/>
          <w:divBdr>
            <w:top w:val="none" w:sz="0" w:space="0" w:color="auto"/>
            <w:left w:val="none" w:sz="0" w:space="0" w:color="auto"/>
            <w:bottom w:val="none" w:sz="0" w:space="0" w:color="auto"/>
            <w:right w:val="none" w:sz="0" w:space="0" w:color="auto"/>
          </w:divBdr>
        </w:div>
        <w:div w:id="81267280">
          <w:marLeft w:val="0"/>
          <w:marRight w:val="0"/>
          <w:marTop w:val="0"/>
          <w:marBottom w:val="0"/>
          <w:divBdr>
            <w:top w:val="none" w:sz="0" w:space="0" w:color="auto"/>
            <w:left w:val="none" w:sz="0" w:space="0" w:color="auto"/>
            <w:bottom w:val="none" w:sz="0" w:space="0" w:color="auto"/>
            <w:right w:val="none" w:sz="0" w:space="0" w:color="auto"/>
          </w:divBdr>
        </w:div>
        <w:div w:id="532696697">
          <w:marLeft w:val="0"/>
          <w:marRight w:val="0"/>
          <w:marTop w:val="0"/>
          <w:marBottom w:val="0"/>
          <w:divBdr>
            <w:top w:val="none" w:sz="0" w:space="0" w:color="auto"/>
            <w:left w:val="none" w:sz="0" w:space="0" w:color="auto"/>
            <w:bottom w:val="none" w:sz="0" w:space="0" w:color="auto"/>
            <w:right w:val="none" w:sz="0" w:space="0" w:color="auto"/>
          </w:divBdr>
        </w:div>
        <w:div w:id="438185545">
          <w:marLeft w:val="0"/>
          <w:marRight w:val="0"/>
          <w:marTop w:val="0"/>
          <w:marBottom w:val="0"/>
          <w:divBdr>
            <w:top w:val="none" w:sz="0" w:space="0" w:color="auto"/>
            <w:left w:val="none" w:sz="0" w:space="0" w:color="auto"/>
            <w:bottom w:val="none" w:sz="0" w:space="0" w:color="auto"/>
            <w:right w:val="none" w:sz="0" w:space="0" w:color="auto"/>
          </w:divBdr>
        </w:div>
        <w:div w:id="1265185982">
          <w:marLeft w:val="0"/>
          <w:marRight w:val="0"/>
          <w:marTop w:val="0"/>
          <w:marBottom w:val="0"/>
          <w:divBdr>
            <w:top w:val="none" w:sz="0" w:space="0" w:color="auto"/>
            <w:left w:val="none" w:sz="0" w:space="0" w:color="auto"/>
            <w:bottom w:val="none" w:sz="0" w:space="0" w:color="auto"/>
            <w:right w:val="none" w:sz="0" w:space="0" w:color="auto"/>
          </w:divBdr>
        </w:div>
        <w:div w:id="1825470345">
          <w:marLeft w:val="0"/>
          <w:marRight w:val="0"/>
          <w:marTop w:val="0"/>
          <w:marBottom w:val="0"/>
          <w:divBdr>
            <w:top w:val="none" w:sz="0" w:space="0" w:color="auto"/>
            <w:left w:val="none" w:sz="0" w:space="0" w:color="auto"/>
            <w:bottom w:val="none" w:sz="0" w:space="0" w:color="auto"/>
            <w:right w:val="none" w:sz="0" w:space="0" w:color="auto"/>
          </w:divBdr>
        </w:div>
        <w:div w:id="1674256392">
          <w:marLeft w:val="0"/>
          <w:marRight w:val="0"/>
          <w:marTop w:val="0"/>
          <w:marBottom w:val="0"/>
          <w:divBdr>
            <w:top w:val="none" w:sz="0" w:space="0" w:color="auto"/>
            <w:left w:val="none" w:sz="0" w:space="0" w:color="auto"/>
            <w:bottom w:val="none" w:sz="0" w:space="0" w:color="auto"/>
            <w:right w:val="none" w:sz="0" w:space="0" w:color="auto"/>
          </w:divBdr>
        </w:div>
        <w:div w:id="1539775317">
          <w:marLeft w:val="0"/>
          <w:marRight w:val="0"/>
          <w:marTop w:val="0"/>
          <w:marBottom w:val="0"/>
          <w:divBdr>
            <w:top w:val="none" w:sz="0" w:space="0" w:color="auto"/>
            <w:left w:val="none" w:sz="0" w:space="0" w:color="auto"/>
            <w:bottom w:val="none" w:sz="0" w:space="0" w:color="auto"/>
            <w:right w:val="none" w:sz="0" w:space="0" w:color="auto"/>
          </w:divBdr>
        </w:div>
        <w:div w:id="412359474">
          <w:marLeft w:val="0"/>
          <w:marRight w:val="0"/>
          <w:marTop w:val="0"/>
          <w:marBottom w:val="0"/>
          <w:divBdr>
            <w:top w:val="none" w:sz="0" w:space="0" w:color="auto"/>
            <w:left w:val="none" w:sz="0" w:space="0" w:color="auto"/>
            <w:bottom w:val="none" w:sz="0" w:space="0" w:color="auto"/>
            <w:right w:val="none" w:sz="0" w:space="0" w:color="auto"/>
          </w:divBdr>
        </w:div>
        <w:div w:id="1817796224">
          <w:marLeft w:val="0"/>
          <w:marRight w:val="0"/>
          <w:marTop w:val="0"/>
          <w:marBottom w:val="0"/>
          <w:divBdr>
            <w:top w:val="none" w:sz="0" w:space="0" w:color="auto"/>
            <w:left w:val="none" w:sz="0" w:space="0" w:color="auto"/>
            <w:bottom w:val="none" w:sz="0" w:space="0" w:color="auto"/>
            <w:right w:val="none" w:sz="0" w:space="0" w:color="auto"/>
          </w:divBdr>
        </w:div>
        <w:div w:id="2144959250">
          <w:marLeft w:val="0"/>
          <w:marRight w:val="0"/>
          <w:marTop w:val="0"/>
          <w:marBottom w:val="0"/>
          <w:divBdr>
            <w:top w:val="none" w:sz="0" w:space="0" w:color="auto"/>
            <w:left w:val="none" w:sz="0" w:space="0" w:color="auto"/>
            <w:bottom w:val="none" w:sz="0" w:space="0" w:color="auto"/>
            <w:right w:val="none" w:sz="0" w:space="0" w:color="auto"/>
          </w:divBdr>
        </w:div>
        <w:div w:id="2078936317">
          <w:marLeft w:val="0"/>
          <w:marRight w:val="0"/>
          <w:marTop w:val="0"/>
          <w:marBottom w:val="0"/>
          <w:divBdr>
            <w:top w:val="none" w:sz="0" w:space="0" w:color="auto"/>
            <w:left w:val="none" w:sz="0" w:space="0" w:color="auto"/>
            <w:bottom w:val="none" w:sz="0" w:space="0" w:color="auto"/>
            <w:right w:val="none" w:sz="0" w:space="0" w:color="auto"/>
          </w:divBdr>
        </w:div>
        <w:div w:id="1281761620">
          <w:marLeft w:val="0"/>
          <w:marRight w:val="0"/>
          <w:marTop w:val="0"/>
          <w:marBottom w:val="0"/>
          <w:divBdr>
            <w:top w:val="none" w:sz="0" w:space="0" w:color="auto"/>
            <w:left w:val="none" w:sz="0" w:space="0" w:color="auto"/>
            <w:bottom w:val="none" w:sz="0" w:space="0" w:color="auto"/>
            <w:right w:val="none" w:sz="0" w:space="0" w:color="auto"/>
          </w:divBdr>
        </w:div>
        <w:div w:id="946961685">
          <w:marLeft w:val="0"/>
          <w:marRight w:val="0"/>
          <w:marTop w:val="0"/>
          <w:marBottom w:val="0"/>
          <w:divBdr>
            <w:top w:val="none" w:sz="0" w:space="0" w:color="auto"/>
            <w:left w:val="none" w:sz="0" w:space="0" w:color="auto"/>
            <w:bottom w:val="none" w:sz="0" w:space="0" w:color="auto"/>
            <w:right w:val="none" w:sz="0" w:space="0" w:color="auto"/>
          </w:divBdr>
        </w:div>
        <w:div w:id="913465410">
          <w:marLeft w:val="0"/>
          <w:marRight w:val="0"/>
          <w:marTop w:val="0"/>
          <w:marBottom w:val="0"/>
          <w:divBdr>
            <w:top w:val="none" w:sz="0" w:space="0" w:color="auto"/>
            <w:left w:val="none" w:sz="0" w:space="0" w:color="auto"/>
            <w:bottom w:val="none" w:sz="0" w:space="0" w:color="auto"/>
            <w:right w:val="none" w:sz="0" w:space="0" w:color="auto"/>
          </w:divBdr>
        </w:div>
        <w:div w:id="1761490605">
          <w:marLeft w:val="0"/>
          <w:marRight w:val="0"/>
          <w:marTop w:val="0"/>
          <w:marBottom w:val="0"/>
          <w:divBdr>
            <w:top w:val="none" w:sz="0" w:space="0" w:color="auto"/>
            <w:left w:val="none" w:sz="0" w:space="0" w:color="auto"/>
            <w:bottom w:val="none" w:sz="0" w:space="0" w:color="auto"/>
            <w:right w:val="none" w:sz="0" w:space="0" w:color="auto"/>
          </w:divBdr>
        </w:div>
        <w:div w:id="438646382">
          <w:marLeft w:val="0"/>
          <w:marRight w:val="0"/>
          <w:marTop w:val="0"/>
          <w:marBottom w:val="0"/>
          <w:divBdr>
            <w:top w:val="none" w:sz="0" w:space="0" w:color="auto"/>
            <w:left w:val="none" w:sz="0" w:space="0" w:color="auto"/>
            <w:bottom w:val="none" w:sz="0" w:space="0" w:color="auto"/>
            <w:right w:val="none" w:sz="0" w:space="0" w:color="auto"/>
          </w:divBdr>
        </w:div>
        <w:div w:id="671109103">
          <w:marLeft w:val="0"/>
          <w:marRight w:val="0"/>
          <w:marTop w:val="0"/>
          <w:marBottom w:val="0"/>
          <w:divBdr>
            <w:top w:val="none" w:sz="0" w:space="0" w:color="auto"/>
            <w:left w:val="none" w:sz="0" w:space="0" w:color="auto"/>
            <w:bottom w:val="none" w:sz="0" w:space="0" w:color="auto"/>
            <w:right w:val="none" w:sz="0" w:space="0" w:color="auto"/>
          </w:divBdr>
        </w:div>
        <w:div w:id="845481567">
          <w:marLeft w:val="0"/>
          <w:marRight w:val="0"/>
          <w:marTop w:val="0"/>
          <w:marBottom w:val="0"/>
          <w:divBdr>
            <w:top w:val="none" w:sz="0" w:space="0" w:color="auto"/>
            <w:left w:val="none" w:sz="0" w:space="0" w:color="auto"/>
            <w:bottom w:val="none" w:sz="0" w:space="0" w:color="auto"/>
            <w:right w:val="none" w:sz="0" w:space="0" w:color="auto"/>
          </w:divBdr>
        </w:div>
        <w:div w:id="2119257529">
          <w:marLeft w:val="0"/>
          <w:marRight w:val="0"/>
          <w:marTop w:val="0"/>
          <w:marBottom w:val="0"/>
          <w:divBdr>
            <w:top w:val="none" w:sz="0" w:space="0" w:color="auto"/>
            <w:left w:val="none" w:sz="0" w:space="0" w:color="auto"/>
            <w:bottom w:val="none" w:sz="0" w:space="0" w:color="auto"/>
            <w:right w:val="none" w:sz="0" w:space="0" w:color="auto"/>
          </w:divBdr>
        </w:div>
        <w:div w:id="1401487656">
          <w:marLeft w:val="0"/>
          <w:marRight w:val="0"/>
          <w:marTop w:val="0"/>
          <w:marBottom w:val="0"/>
          <w:divBdr>
            <w:top w:val="none" w:sz="0" w:space="0" w:color="auto"/>
            <w:left w:val="none" w:sz="0" w:space="0" w:color="auto"/>
            <w:bottom w:val="none" w:sz="0" w:space="0" w:color="auto"/>
            <w:right w:val="none" w:sz="0" w:space="0" w:color="auto"/>
          </w:divBdr>
        </w:div>
        <w:div w:id="1473863221">
          <w:marLeft w:val="0"/>
          <w:marRight w:val="0"/>
          <w:marTop w:val="0"/>
          <w:marBottom w:val="0"/>
          <w:divBdr>
            <w:top w:val="none" w:sz="0" w:space="0" w:color="auto"/>
            <w:left w:val="none" w:sz="0" w:space="0" w:color="auto"/>
            <w:bottom w:val="none" w:sz="0" w:space="0" w:color="auto"/>
            <w:right w:val="none" w:sz="0" w:space="0" w:color="auto"/>
          </w:divBdr>
        </w:div>
        <w:div w:id="1265268025">
          <w:marLeft w:val="0"/>
          <w:marRight w:val="0"/>
          <w:marTop w:val="0"/>
          <w:marBottom w:val="0"/>
          <w:divBdr>
            <w:top w:val="none" w:sz="0" w:space="0" w:color="auto"/>
            <w:left w:val="none" w:sz="0" w:space="0" w:color="auto"/>
            <w:bottom w:val="none" w:sz="0" w:space="0" w:color="auto"/>
            <w:right w:val="none" w:sz="0" w:space="0" w:color="auto"/>
          </w:divBdr>
        </w:div>
        <w:div w:id="965964643">
          <w:marLeft w:val="0"/>
          <w:marRight w:val="0"/>
          <w:marTop w:val="0"/>
          <w:marBottom w:val="0"/>
          <w:divBdr>
            <w:top w:val="none" w:sz="0" w:space="0" w:color="auto"/>
            <w:left w:val="none" w:sz="0" w:space="0" w:color="auto"/>
            <w:bottom w:val="none" w:sz="0" w:space="0" w:color="auto"/>
            <w:right w:val="none" w:sz="0" w:space="0" w:color="auto"/>
          </w:divBdr>
        </w:div>
        <w:div w:id="1011640937">
          <w:marLeft w:val="0"/>
          <w:marRight w:val="0"/>
          <w:marTop w:val="0"/>
          <w:marBottom w:val="0"/>
          <w:divBdr>
            <w:top w:val="none" w:sz="0" w:space="0" w:color="auto"/>
            <w:left w:val="none" w:sz="0" w:space="0" w:color="auto"/>
            <w:bottom w:val="none" w:sz="0" w:space="0" w:color="auto"/>
            <w:right w:val="none" w:sz="0" w:space="0" w:color="auto"/>
          </w:divBdr>
        </w:div>
        <w:div w:id="1573077995">
          <w:marLeft w:val="0"/>
          <w:marRight w:val="0"/>
          <w:marTop w:val="0"/>
          <w:marBottom w:val="0"/>
          <w:divBdr>
            <w:top w:val="none" w:sz="0" w:space="0" w:color="auto"/>
            <w:left w:val="none" w:sz="0" w:space="0" w:color="auto"/>
            <w:bottom w:val="none" w:sz="0" w:space="0" w:color="auto"/>
            <w:right w:val="none" w:sz="0" w:space="0" w:color="auto"/>
          </w:divBdr>
        </w:div>
        <w:div w:id="883757019">
          <w:marLeft w:val="0"/>
          <w:marRight w:val="0"/>
          <w:marTop w:val="0"/>
          <w:marBottom w:val="0"/>
          <w:divBdr>
            <w:top w:val="none" w:sz="0" w:space="0" w:color="auto"/>
            <w:left w:val="none" w:sz="0" w:space="0" w:color="auto"/>
            <w:bottom w:val="none" w:sz="0" w:space="0" w:color="auto"/>
            <w:right w:val="none" w:sz="0" w:space="0" w:color="auto"/>
          </w:divBdr>
        </w:div>
        <w:div w:id="1139151553">
          <w:marLeft w:val="0"/>
          <w:marRight w:val="0"/>
          <w:marTop w:val="0"/>
          <w:marBottom w:val="0"/>
          <w:divBdr>
            <w:top w:val="none" w:sz="0" w:space="0" w:color="auto"/>
            <w:left w:val="none" w:sz="0" w:space="0" w:color="auto"/>
            <w:bottom w:val="none" w:sz="0" w:space="0" w:color="auto"/>
            <w:right w:val="none" w:sz="0" w:space="0" w:color="auto"/>
          </w:divBdr>
        </w:div>
        <w:div w:id="28842784">
          <w:marLeft w:val="0"/>
          <w:marRight w:val="0"/>
          <w:marTop w:val="0"/>
          <w:marBottom w:val="0"/>
          <w:divBdr>
            <w:top w:val="none" w:sz="0" w:space="0" w:color="auto"/>
            <w:left w:val="none" w:sz="0" w:space="0" w:color="auto"/>
            <w:bottom w:val="none" w:sz="0" w:space="0" w:color="auto"/>
            <w:right w:val="none" w:sz="0" w:space="0" w:color="auto"/>
          </w:divBdr>
        </w:div>
        <w:div w:id="799571091">
          <w:marLeft w:val="0"/>
          <w:marRight w:val="0"/>
          <w:marTop w:val="0"/>
          <w:marBottom w:val="0"/>
          <w:divBdr>
            <w:top w:val="none" w:sz="0" w:space="0" w:color="auto"/>
            <w:left w:val="none" w:sz="0" w:space="0" w:color="auto"/>
            <w:bottom w:val="none" w:sz="0" w:space="0" w:color="auto"/>
            <w:right w:val="none" w:sz="0" w:space="0" w:color="auto"/>
          </w:divBdr>
        </w:div>
        <w:div w:id="830635224">
          <w:marLeft w:val="0"/>
          <w:marRight w:val="0"/>
          <w:marTop w:val="0"/>
          <w:marBottom w:val="0"/>
          <w:divBdr>
            <w:top w:val="none" w:sz="0" w:space="0" w:color="auto"/>
            <w:left w:val="none" w:sz="0" w:space="0" w:color="auto"/>
            <w:bottom w:val="none" w:sz="0" w:space="0" w:color="auto"/>
            <w:right w:val="none" w:sz="0" w:space="0" w:color="auto"/>
          </w:divBdr>
        </w:div>
        <w:div w:id="565267613">
          <w:marLeft w:val="0"/>
          <w:marRight w:val="0"/>
          <w:marTop w:val="0"/>
          <w:marBottom w:val="0"/>
          <w:divBdr>
            <w:top w:val="none" w:sz="0" w:space="0" w:color="auto"/>
            <w:left w:val="none" w:sz="0" w:space="0" w:color="auto"/>
            <w:bottom w:val="none" w:sz="0" w:space="0" w:color="auto"/>
            <w:right w:val="none" w:sz="0" w:space="0" w:color="auto"/>
          </w:divBdr>
        </w:div>
        <w:div w:id="899291030">
          <w:marLeft w:val="0"/>
          <w:marRight w:val="0"/>
          <w:marTop w:val="0"/>
          <w:marBottom w:val="0"/>
          <w:divBdr>
            <w:top w:val="none" w:sz="0" w:space="0" w:color="auto"/>
            <w:left w:val="none" w:sz="0" w:space="0" w:color="auto"/>
            <w:bottom w:val="none" w:sz="0" w:space="0" w:color="auto"/>
            <w:right w:val="none" w:sz="0" w:space="0" w:color="auto"/>
          </w:divBdr>
        </w:div>
        <w:div w:id="1449549460">
          <w:marLeft w:val="0"/>
          <w:marRight w:val="0"/>
          <w:marTop w:val="0"/>
          <w:marBottom w:val="0"/>
          <w:divBdr>
            <w:top w:val="none" w:sz="0" w:space="0" w:color="auto"/>
            <w:left w:val="none" w:sz="0" w:space="0" w:color="auto"/>
            <w:bottom w:val="none" w:sz="0" w:space="0" w:color="auto"/>
            <w:right w:val="none" w:sz="0" w:space="0" w:color="auto"/>
          </w:divBdr>
        </w:div>
        <w:div w:id="2086800170">
          <w:marLeft w:val="0"/>
          <w:marRight w:val="0"/>
          <w:marTop w:val="0"/>
          <w:marBottom w:val="0"/>
          <w:divBdr>
            <w:top w:val="none" w:sz="0" w:space="0" w:color="auto"/>
            <w:left w:val="none" w:sz="0" w:space="0" w:color="auto"/>
            <w:bottom w:val="none" w:sz="0" w:space="0" w:color="auto"/>
            <w:right w:val="none" w:sz="0" w:space="0" w:color="auto"/>
          </w:divBdr>
        </w:div>
        <w:div w:id="1695497756">
          <w:marLeft w:val="0"/>
          <w:marRight w:val="0"/>
          <w:marTop w:val="0"/>
          <w:marBottom w:val="0"/>
          <w:divBdr>
            <w:top w:val="none" w:sz="0" w:space="0" w:color="auto"/>
            <w:left w:val="none" w:sz="0" w:space="0" w:color="auto"/>
            <w:bottom w:val="none" w:sz="0" w:space="0" w:color="auto"/>
            <w:right w:val="none" w:sz="0" w:space="0" w:color="auto"/>
          </w:divBdr>
        </w:div>
        <w:div w:id="1106385279">
          <w:marLeft w:val="0"/>
          <w:marRight w:val="0"/>
          <w:marTop w:val="0"/>
          <w:marBottom w:val="0"/>
          <w:divBdr>
            <w:top w:val="none" w:sz="0" w:space="0" w:color="auto"/>
            <w:left w:val="none" w:sz="0" w:space="0" w:color="auto"/>
            <w:bottom w:val="none" w:sz="0" w:space="0" w:color="auto"/>
            <w:right w:val="none" w:sz="0" w:space="0" w:color="auto"/>
          </w:divBdr>
        </w:div>
        <w:div w:id="853567430">
          <w:marLeft w:val="0"/>
          <w:marRight w:val="0"/>
          <w:marTop w:val="0"/>
          <w:marBottom w:val="0"/>
          <w:divBdr>
            <w:top w:val="none" w:sz="0" w:space="0" w:color="auto"/>
            <w:left w:val="none" w:sz="0" w:space="0" w:color="auto"/>
            <w:bottom w:val="none" w:sz="0" w:space="0" w:color="auto"/>
            <w:right w:val="none" w:sz="0" w:space="0" w:color="auto"/>
          </w:divBdr>
        </w:div>
        <w:div w:id="1119102230">
          <w:marLeft w:val="0"/>
          <w:marRight w:val="0"/>
          <w:marTop w:val="0"/>
          <w:marBottom w:val="0"/>
          <w:divBdr>
            <w:top w:val="none" w:sz="0" w:space="0" w:color="auto"/>
            <w:left w:val="none" w:sz="0" w:space="0" w:color="auto"/>
            <w:bottom w:val="none" w:sz="0" w:space="0" w:color="auto"/>
            <w:right w:val="none" w:sz="0" w:space="0" w:color="auto"/>
          </w:divBdr>
        </w:div>
        <w:div w:id="1224875876">
          <w:marLeft w:val="0"/>
          <w:marRight w:val="0"/>
          <w:marTop w:val="0"/>
          <w:marBottom w:val="0"/>
          <w:divBdr>
            <w:top w:val="none" w:sz="0" w:space="0" w:color="auto"/>
            <w:left w:val="none" w:sz="0" w:space="0" w:color="auto"/>
            <w:bottom w:val="none" w:sz="0" w:space="0" w:color="auto"/>
            <w:right w:val="none" w:sz="0" w:space="0" w:color="auto"/>
          </w:divBdr>
        </w:div>
        <w:div w:id="1156995994">
          <w:marLeft w:val="0"/>
          <w:marRight w:val="0"/>
          <w:marTop w:val="0"/>
          <w:marBottom w:val="0"/>
          <w:divBdr>
            <w:top w:val="none" w:sz="0" w:space="0" w:color="auto"/>
            <w:left w:val="none" w:sz="0" w:space="0" w:color="auto"/>
            <w:bottom w:val="none" w:sz="0" w:space="0" w:color="auto"/>
            <w:right w:val="none" w:sz="0" w:space="0" w:color="auto"/>
          </w:divBdr>
        </w:div>
        <w:div w:id="1440566978">
          <w:marLeft w:val="0"/>
          <w:marRight w:val="0"/>
          <w:marTop w:val="0"/>
          <w:marBottom w:val="0"/>
          <w:divBdr>
            <w:top w:val="none" w:sz="0" w:space="0" w:color="auto"/>
            <w:left w:val="none" w:sz="0" w:space="0" w:color="auto"/>
            <w:bottom w:val="none" w:sz="0" w:space="0" w:color="auto"/>
            <w:right w:val="none" w:sz="0" w:space="0" w:color="auto"/>
          </w:divBdr>
        </w:div>
        <w:div w:id="1996178452">
          <w:marLeft w:val="0"/>
          <w:marRight w:val="0"/>
          <w:marTop w:val="0"/>
          <w:marBottom w:val="0"/>
          <w:divBdr>
            <w:top w:val="none" w:sz="0" w:space="0" w:color="auto"/>
            <w:left w:val="none" w:sz="0" w:space="0" w:color="auto"/>
            <w:bottom w:val="none" w:sz="0" w:space="0" w:color="auto"/>
            <w:right w:val="none" w:sz="0" w:space="0" w:color="auto"/>
          </w:divBdr>
        </w:div>
        <w:div w:id="1601718048">
          <w:marLeft w:val="0"/>
          <w:marRight w:val="0"/>
          <w:marTop w:val="0"/>
          <w:marBottom w:val="0"/>
          <w:divBdr>
            <w:top w:val="none" w:sz="0" w:space="0" w:color="auto"/>
            <w:left w:val="none" w:sz="0" w:space="0" w:color="auto"/>
            <w:bottom w:val="none" w:sz="0" w:space="0" w:color="auto"/>
            <w:right w:val="none" w:sz="0" w:space="0" w:color="auto"/>
          </w:divBdr>
        </w:div>
        <w:div w:id="975792302">
          <w:marLeft w:val="0"/>
          <w:marRight w:val="0"/>
          <w:marTop w:val="0"/>
          <w:marBottom w:val="0"/>
          <w:divBdr>
            <w:top w:val="none" w:sz="0" w:space="0" w:color="auto"/>
            <w:left w:val="none" w:sz="0" w:space="0" w:color="auto"/>
            <w:bottom w:val="none" w:sz="0" w:space="0" w:color="auto"/>
            <w:right w:val="none" w:sz="0" w:space="0" w:color="auto"/>
          </w:divBdr>
        </w:div>
        <w:div w:id="1970043539">
          <w:marLeft w:val="0"/>
          <w:marRight w:val="0"/>
          <w:marTop w:val="0"/>
          <w:marBottom w:val="0"/>
          <w:divBdr>
            <w:top w:val="none" w:sz="0" w:space="0" w:color="auto"/>
            <w:left w:val="none" w:sz="0" w:space="0" w:color="auto"/>
            <w:bottom w:val="none" w:sz="0" w:space="0" w:color="auto"/>
            <w:right w:val="none" w:sz="0" w:space="0" w:color="auto"/>
          </w:divBdr>
        </w:div>
        <w:div w:id="175847703">
          <w:marLeft w:val="0"/>
          <w:marRight w:val="0"/>
          <w:marTop w:val="0"/>
          <w:marBottom w:val="0"/>
          <w:divBdr>
            <w:top w:val="none" w:sz="0" w:space="0" w:color="auto"/>
            <w:left w:val="none" w:sz="0" w:space="0" w:color="auto"/>
            <w:bottom w:val="none" w:sz="0" w:space="0" w:color="auto"/>
            <w:right w:val="none" w:sz="0" w:space="0" w:color="auto"/>
          </w:divBdr>
        </w:div>
        <w:div w:id="872576334">
          <w:marLeft w:val="0"/>
          <w:marRight w:val="0"/>
          <w:marTop w:val="0"/>
          <w:marBottom w:val="0"/>
          <w:divBdr>
            <w:top w:val="none" w:sz="0" w:space="0" w:color="auto"/>
            <w:left w:val="none" w:sz="0" w:space="0" w:color="auto"/>
            <w:bottom w:val="none" w:sz="0" w:space="0" w:color="auto"/>
            <w:right w:val="none" w:sz="0" w:space="0" w:color="auto"/>
          </w:divBdr>
        </w:div>
        <w:div w:id="1531340356">
          <w:marLeft w:val="0"/>
          <w:marRight w:val="0"/>
          <w:marTop w:val="0"/>
          <w:marBottom w:val="0"/>
          <w:divBdr>
            <w:top w:val="none" w:sz="0" w:space="0" w:color="auto"/>
            <w:left w:val="none" w:sz="0" w:space="0" w:color="auto"/>
            <w:bottom w:val="none" w:sz="0" w:space="0" w:color="auto"/>
            <w:right w:val="none" w:sz="0" w:space="0" w:color="auto"/>
          </w:divBdr>
        </w:div>
        <w:div w:id="1759908987">
          <w:marLeft w:val="0"/>
          <w:marRight w:val="0"/>
          <w:marTop w:val="0"/>
          <w:marBottom w:val="0"/>
          <w:divBdr>
            <w:top w:val="none" w:sz="0" w:space="0" w:color="auto"/>
            <w:left w:val="none" w:sz="0" w:space="0" w:color="auto"/>
            <w:bottom w:val="none" w:sz="0" w:space="0" w:color="auto"/>
            <w:right w:val="none" w:sz="0" w:space="0" w:color="auto"/>
          </w:divBdr>
        </w:div>
        <w:div w:id="950353621">
          <w:marLeft w:val="0"/>
          <w:marRight w:val="0"/>
          <w:marTop w:val="0"/>
          <w:marBottom w:val="0"/>
          <w:divBdr>
            <w:top w:val="none" w:sz="0" w:space="0" w:color="auto"/>
            <w:left w:val="none" w:sz="0" w:space="0" w:color="auto"/>
            <w:bottom w:val="none" w:sz="0" w:space="0" w:color="auto"/>
            <w:right w:val="none" w:sz="0" w:space="0" w:color="auto"/>
          </w:divBdr>
        </w:div>
        <w:div w:id="423453739">
          <w:marLeft w:val="0"/>
          <w:marRight w:val="0"/>
          <w:marTop w:val="0"/>
          <w:marBottom w:val="0"/>
          <w:divBdr>
            <w:top w:val="none" w:sz="0" w:space="0" w:color="auto"/>
            <w:left w:val="none" w:sz="0" w:space="0" w:color="auto"/>
            <w:bottom w:val="none" w:sz="0" w:space="0" w:color="auto"/>
            <w:right w:val="none" w:sz="0" w:space="0" w:color="auto"/>
          </w:divBdr>
        </w:div>
        <w:div w:id="1609779637">
          <w:marLeft w:val="0"/>
          <w:marRight w:val="0"/>
          <w:marTop w:val="0"/>
          <w:marBottom w:val="0"/>
          <w:divBdr>
            <w:top w:val="none" w:sz="0" w:space="0" w:color="auto"/>
            <w:left w:val="none" w:sz="0" w:space="0" w:color="auto"/>
            <w:bottom w:val="none" w:sz="0" w:space="0" w:color="auto"/>
            <w:right w:val="none" w:sz="0" w:space="0" w:color="auto"/>
          </w:divBdr>
        </w:div>
        <w:div w:id="1299191523">
          <w:marLeft w:val="0"/>
          <w:marRight w:val="0"/>
          <w:marTop w:val="0"/>
          <w:marBottom w:val="0"/>
          <w:divBdr>
            <w:top w:val="none" w:sz="0" w:space="0" w:color="auto"/>
            <w:left w:val="none" w:sz="0" w:space="0" w:color="auto"/>
            <w:bottom w:val="none" w:sz="0" w:space="0" w:color="auto"/>
            <w:right w:val="none" w:sz="0" w:space="0" w:color="auto"/>
          </w:divBdr>
        </w:div>
        <w:div w:id="107821788">
          <w:marLeft w:val="0"/>
          <w:marRight w:val="0"/>
          <w:marTop w:val="0"/>
          <w:marBottom w:val="0"/>
          <w:divBdr>
            <w:top w:val="none" w:sz="0" w:space="0" w:color="auto"/>
            <w:left w:val="none" w:sz="0" w:space="0" w:color="auto"/>
            <w:bottom w:val="none" w:sz="0" w:space="0" w:color="auto"/>
            <w:right w:val="none" w:sz="0" w:space="0" w:color="auto"/>
          </w:divBdr>
        </w:div>
        <w:div w:id="348063307">
          <w:marLeft w:val="0"/>
          <w:marRight w:val="0"/>
          <w:marTop w:val="0"/>
          <w:marBottom w:val="0"/>
          <w:divBdr>
            <w:top w:val="none" w:sz="0" w:space="0" w:color="auto"/>
            <w:left w:val="none" w:sz="0" w:space="0" w:color="auto"/>
            <w:bottom w:val="none" w:sz="0" w:space="0" w:color="auto"/>
            <w:right w:val="none" w:sz="0" w:space="0" w:color="auto"/>
          </w:divBdr>
        </w:div>
        <w:div w:id="2040078942">
          <w:marLeft w:val="0"/>
          <w:marRight w:val="0"/>
          <w:marTop w:val="0"/>
          <w:marBottom w:val="0"/>
          <w:divBdr>
            <w:top w:val="none" w:sz="0" w:space="0" w:color="auto"/>
            <w:left w:val="none" w:sz="0" w:space="0" w:color="auto"/>
            <w:bottom w:val="none" w:sz="0" w:space="0" w:color="auto"/>
            <w:right w:val="none" w:sz="0" w:space="0" w:color="auto"/>
          </w:divBdr>
        </w:div>
        <w:div w:id="2043093283">
          <w:marLeft w:val="0"/>
          <w:marRight w:val="0"/>
          <w:marTop w:val="0"/>
          <w:marBottom w:val="0"/>
          <w:divBdr>
            <w:top w:val="none" w:sz="0" w:space="0" w:color="auto"/>
            <w:left w:val="none" w:sz="0" w:space="0" w:color="auto"/>
            <w:bottom w:val="none" w:sz="0" w:space="0" w:color="auto"/>
            <w:right w:val="none" w:sz="0" w:space="0" w:color="auto"/>
          </w:divBdr>
        </w:div>
        <w:div w:id="1279875785">
          <w:marLeft w:val="0"/>
          <w:marRight w:val="0"/>
          <w:marTop w:val="0"/>
          <w:marBottom w:val="0"/>
          <w:divBdr>
            <w:top w:val="none" w:sz="0" w:space="0" w:color="auto"/>
            <w:left w:val="none" w:sz="0" w:space="0" w:color="auto"/>
            <w:bottom w:val="none" w:sz="0" w:space="0" w:color="auto"/>
            <w:right w:val="none" w:sz="0" w:space="0" w:color="auto"/>
          </w:divBdr>
        </w:div>
        <w:div w:id="86578224">
          <w:marLeft w:val="0"/>
          <w:marRight w:val="0"/>
          <w:marTop w:val="0"/>
          <w:marBottom w:val="0"/>
          <w:divBdr>
            <w:top w:val="none" w:sz="0" w:space="0" w:color="auto"/>
            <w:left w:val="none" w:sz="0" w:space="0" w:color="auto"/>
            <w:bottom w:val="none" w:sz="0" w:space="0" w:color="auto"/>
            <w:right w:val="none" w:sz="0" w:space="0" w:color="auto"/>
          </w:divBdr>
        </w:div>
        <w:div w:id="50811504">
          <w:marLeft w:val="0"/>
          <w:marRight w:val="0"/>
          <w:marTop w:val="0"/>
          <w:marBottom w:val="0"/>
          <w:divBdr>
            <w:top w:val="none" w:sz="0" w:space="0" w:color="auto"/>
            <w:left w:val="none" w:sz="0" w:space="0" w:color="auto"/>
            <w:bottom w:val="none" w:sz="0" w:space="0" w:color="auto"/>
            <w:right w:val="none" w:sz="0" w:space="0" w:color="auto"/>
          </w:divBdr>
        </w:div>
        <w:div w:id="1089042507">
          <w:marLeft w:val="0"/>
          <w:marRight w:val="0"/>
          <w:marTop w:val="0"/>
          <w:marBottom w:val="0"/>
          <w:divBdr>
            <w:top w:val="none" w:sz="0" w:space="0" w:color="auto"/>
            <w:left w:val="none" w:sz="0" w:space="0" w:color="auto"/>
            <w:bottom w:val="none" w:sz="0" w:space="0" w:color="auto"/>
            <w:right w:val="none" w:sz="0" w:space="0" w:color="auto"/>
          </w:divBdr>
        </w:div>
        <w:div w:id="1878354563">
          <w:marLeft w:val="0"/>
          <w:marRight w:val="0"/>
          <w:marTop w:val="0"/>
          <w:marBottom w:val="0"/>
          <w:divBdr>
            <w:top w:val="none" w:sz="0" w:space="0" w:color="auto"/>
            <w:left w:val="none" w:sz="0" w:space="0" w:color="auto"/>
            <w:bottom w:val="none" w:sz="0" w:space="0" w:color="auto"/>
            <w:right w:val="none" w:sz="0" w:space="0" w:color="auto"/>
          </w:divBdr>
        </w:div>
        <w:div w:id="1227952975">
          <w:marLeft w:val="0"/>
          <w:marRight w:val="0"/>
          <w:marTop w:val="0"/>
          <w:marBottom w:val="0"/>
          <w:divBdr>
            <w:top w:val="none" w:sz="0" w:space="0" w:color="auto"/>
            <w:left w:val="none" w:sz="0" w:space="0" w:color="auto"/>
            <w:bottom w:val="none" w:sz="0" w:space="0" w:color="auto"/>
            <w:right w:val="none" w:sz="0" w:space="0" w:color="auto"/>
          </w:divBdr>
        </w:div>
        <w:div w:id="1144158464">
          <w:marLeft w:val="0"/>
          <w:marRight w:val="0"/>
          <w:marTop w:val="0"/>
          <w:marBottom w:val="0"/>
          <w:divBdr>
            <w:top w:val="none" w:sz="0" w:space="0" w:color="auto"/>
            <w:left w:val="none" w:sz="0" w:space="0" w:color="auto"/>
            <w:bottom w:val="none" w:sz="0" w:space="0" w:color="auto"/>
            <w:right w:val="none" w:sz="0" w:space="0" w:color="auto"/>
          </w:divBdr>
        </w:div>
        <w:div w:id="642730867">
          <w:marLeft w:val="0"/>
          <w:marRight w:val="0"/>
          <w:marTop w:val="0"/>
          <w:marBottom w:val="0"/>
          <w:divBdr>
            <w:top w:val="none" w:sz="0" w:space="0" w:color="auto"/>
            <w:left w:val="none" w:sz="0" w:space="0" w:color="auto"/>
            <w:bottom w:val="none" w:sz="0" w:space="0" w:color="auto"/>
            <w:right w:val="none" w:sz="0" w:space="0" w:color="auto"/>
          </w:divBdr>
        </w:div>
        <w:div w:id="279649775">
          <w:marLeft w:val="0"/>
          <w:marRight w:val="0"/>
          <w:marTop w:val="0"/>
          <w:marBottom w:val="0"/>
          <w:divBdr>
            <w:top w:val="none" w:sz="0" w:space="0" w:color="auto"/>
            <w:left w:val="none" w:sz="0" w:space="0" w:color="auto"/>
            <w:bottom w:val="none" w:sz="0" w:space="0" w:color="auto"/>
            <w:right w:val="none" w:sz="0" w:space="0" w:color="auto"/>
          </w:divBdr>
        </w:div>
        <w:div w:id="1596284574">
          <w:marLeft w:val="0"/>
          <w:marRight w:val="0"/>
          <w:marTop w:val="0"/>
          <w:marBottom w:val="0"/>
          <w:divBdr>
            <w:top w:val="none" w:sz="0" w:space="0" w:color="auto"/>
            <w:left w:val="none" w:sz="0" w:space="0" w:color="auto"/>
            <w:bottom w:val="none" w:sz="0" w:space="0" w:color="auto"/>
            <w:right w:val="none" w:sz="0" w:space="0" w:color="auto"/>
          </w:divBdr>
        </w:div>
        <w:div w:id="2052261167">
          <w:marLeft w:val="0"/>
          <w:marRight w:val="0"/>
          <w:marTop w:val="0"/>
          <w:marBottom w:val="0"/>
          <w:divBdr>
            <w:top w:val="none" w:sz="0" w:space="0" w:color="auto"/>
            <w:left w:val="none" w:sz="0" w:space="0" w:color="auto"/>
            <w:bottom w:val="none" w:sz="0" w:space="0" w:color="auto"/>
            <w:right w:val="none" w:sz="0" w:space="0" w:color="auto"/>
          </w:divBdr>
        </w:div>
        <w:div w:id="1942760400">
          <w:marLeft w:val="0"/>
          <w:marRight w:val="0"/>
          <w:marTop w:val="0"/>
          <w:marBottom w:val="0"/>
          <w:divBdr>
            <w:top w:val="none" w:sz="0" w:space="0" w:color="auto"/>
            <w:left w:val="none" w:sz="0" w:space="0" w:color="auto"/>
            <w:bottom w:val="none" w:sz="0" w:space="0" w:color="auto"/>
            <w:right w:val="none" w:sz="0" w:space="0" w:color="auto"/>
          </w:divBdr>
        </w:div>
        <w:div w:id="1323193010">
          <w:marLeft w:val="0"/>
          <w:marRight w:val="0"/>
          <w:marTop w:val="0"/>
          <w:marBottom w:val="0"/>
          <w:divBdr>
            <w:top w:val="none" w:sz="0" w:space="0" w:color="auto"/>
            <w:left w:val="none" w:sz="0" w:space="0" w:color="auto"/>
            <w:bottom w:val="none" w:sz="0" w:space="0" w:color="auto"/>
            <w:right w:val="none" w:sz="0" w:space="0" w:color="auto"/>
          </w:divBdr>
        </w:div>
        <w:div w:id="476731220">
          <w:marLeft w:val="0"/>
          <w:marRight w:val="0"/>
          <w:marTop w:val="0"/>
          <w:marBottom w:val="0"/>
          <w:divBdr>
            <w:top w:val="none" w:sz="0" w:space="0" w:color="auto"/>
            <w:left w:val="none" w:sz="0" w:space="0" w:color="auto"/>
            <w:bottom w:val="none" w:sz="0" w:space="0" w:color="auto"/>
            <w:right w:val="none" w:sz="0" w:space="0" w:color="auto"/>
          </w:divBdr>
        </w:div>
        <w:div w:id="1479153418">
          <w:marLeft w:val="0"/>
          <w:marRight w:val="0"/>
          <w:marTop w:val="0"/>
          <w:marBottom w:val="0"/>
          <w:divBdr>
            <w:top w:val="none" w:sz="0" w:space="0" w:color="auto"/>
            <w:left w:val="none" w:sz="0" w:space="0" w:color="auto"/>
            <w:bottom w:val="none" w:sz="0" w:space="0" w:color="auto"/>
            <w:right w:val="none" w:sz="0" w:space="0" w:color="auto"/>
          </w:divBdr>
        </w:div>
        <w:div w:id="1704360355">
          <w:marLeft w:val="0"/>
          <w:marRight w:val="0"/>
          <w:marTop w:val="0"/>
          <w:marBottom w:val="0"/>
          <w:divBdr>
            <w:top w:val="none" w:sz="0" w:space="0" w:color="auto"/>
            <w:left w:val="none" w:sz="0" w:space="0" w:color="auto"/>
            <w:bottom w:val="none" w:sz="0" w:space="0" w:color="auto"/>
            <w:right w:val="none" w:sz="0" w:space="0" w:color="auto"/>
          </w:divBdr>
        </w:div>
        <w:div w:id="527372529">
          <w:marLeft w:val="0"/>
          <w:marRight w:val="0"/>
          <w:marTop w:val="0"/>
          <w:marBottom w:val="0"/>
          <w:divBdr>
            <w:top w:val="none" w:sz="0" w:space="0" w:color="auto"/>
            <w:left w:val="none" w:sz="0" w:space="0" w:color="auto"/>
            <w:bottom w:val="none" w:sz="0" w:space="0" w:color="auto"/>
            <w:right w:val="none" w:sz="0" w:space="0" w:color="auto"/>
          </w:divBdr>
        </w:div>
        <w:div w:id="200169560">
          <w:marLeft w:val="0"/>
          <w:marRight w:val="0"/>
          <w:marTop w:val="0"/>
          <w:marBottom w:val="0"/>
          <w:divBdr>
            <w:top w:val="none" w:sz="0" w:space="0" w:color="auto"/>
            <w:left w:val="none" w:sz="0" w:space="0" w:color="auto"/>
            <w:bottom w:val="none" w:sz="0" w:space="0" w:color="auto"/>
            <w:right w:val="none" w:sz="0" w:space="0" w:color="auto"/>
          </w:divBdr>
        </w:div>
        <w:div w:id="994142120">
          <w:marLeft w:val="0"/>
          <w:marRight w:val="0"/>
          <w:marTop w:val="0"/>
          <w:marBottom w:val="0"/>
          <w:divBdr>
            <w:top w:val="none" w:sz="0" w:space="0" w:color="auto"/>
            <w:left w:val="none" w:sz="0" w:space="0" w:color="auto"/>
            <w:bottom w:val="none" w:sz="0" w:space="0" w:color="auto"/>
            <w:right w:val="none" w:sz="0" w:space="0" w:color="auto"/>
          </w:divBdr>
        </w:div>
        <w:div w:id="745802940">
          <w:marLeft w:val="0"/>
          <w:marRight w:val="0"/>
          <w:marTop w:val="0"/>
          <w:marBottom w:val="0"/>
          <w:divBdr>
            <w:top w:val="none" w:sz="0" w:space="0" w:color="auto"/>
            <w:left w:val="none" w:sz="0" w:space="0" w:color="auto"/>
            <w:bottom w:val="none" w:sz="0" w:space="0" w:color="auto"/>
            <w:right w:val="none" w:sz="0" w:space="0" w:color="auto"/>
          </w:divBdr>
        </w:div>
        <w:div w:id="511071109">
          <w:marLeft w:val="0"/>
          <w:marRight w:val="0"/>
          <w:marTop w:val="0"/>
          <w:marBottom w:val="0"/>
          <w:divBdr>
            <w:top w:val="none" w:sz="0" w:space="0" w:color="auto"/>
            <w:left w:val="none" w:sz="0" w:space="0" w:color="auto"/>
            <w:bottom w:val="none" w:sz="0" w:space="0" w:color="auto"/>
            <w:right w:val="none" w:sz="0" w:space="0" w:color="auto"/>
          </w:divBdr>
        </w:div>
        <w:div w:id="879823173">
          <w:marLeft w:val="0"/>
          <w:marRight w:val="0"/>
          <w:marTop w:val="0"/>
          <w:marBottom w:val="0"/>
          <w:divBdr>
            <w:top w:val="none" w:sz="0" w:space="0" w:color="auto"/>
            <w:left w:val="none" w:sz="0" w:space="0" w:color="auto"/>
            <w:bottom w:val="none" w:sz="0" w:space="0" w:color="auto"/>
            <w:right w:val="none" w:sz="0" w:space="0" w:color="auto"/>
          </w:divBdr>
        </w:div>
        <w:div w:id="797600709">
          <w:marLeft w:val="0"/>
          <w:marRight w:val="0"/>
          <w:marTop w:val="0"/>
          <w:marBottom w:val="0"/>
          <w:divBdr>
            <w:top w:val="none" w:sz="0" w:space="0" w:color="auto"/>
            <w:left w:val="none" w:sz="0" w:space="0" w:color="auto"/>
            <w:bottom w:val="none" w:sz="0" w:space="0" w:color="auto"/>
            <w:right w:val="none" w:sz="0" w:space="0" w:color="auto"/>
          </w:divBdr>
        </w:div>
        <w:div w:id="455300354">
          <w:marLeft w:val="0"/>
          <w:marRight w:val="0"/>
          <w:marTop w:val="0"/>
          <w:marBottom w:val="0"/>
          <w:divBdr>
            <w:top w:val="none" w:sz="0" w:space="0" w:color="auto"/>
            <w:left w:val="none" w:sz="0" w:space="0" w:color="auto"/>
            <w:bottom w:val="none" w:sz="0" w:space="0" w:color="auto"/>
            <w:right w:val="none" w:sz="0" w:space="0" w:color="auto"/>
          </w:divBdr>
        </w:div>
        <w:div w:id="1292395926">
          <w:marLeft w:val="0"/>
          <w:marRight w:val="0"/>
          <w:marTop w:val="0"/>
          <w:marBottom w:val="0"/>
          <w:divBdr>
            <w:top w:val="none" w:sz="0" w:space="0" w:color="auto"/>
            <w:left w:val="none" w:sz="0" w:space="0" w:color="auto"/>
            <w:bottom w:val="none" w:sz="0" w:space="0" w:color="auto"/>
            <w:right w:val="none" w:sz="0" w:space="0" w:color="auto"/>
          </w:divBdr>
        </w:div>
        <w:div w:id="1344941066">
          <w:marLeft w:val="0"/>
          <w:marRight w:val="0"/>
          <w:marTop w:val="0"/>
          <w:marBottom w:val="0"/>
          <w:divBdr>
            <w:top w:val="none" w:sz="0" w:space="0" w:color="auto"/>
            <w:left w:val="none" w:sz="0" w:space="0" w:color="auto"/>
            <w:bottom w:val="none" w:sz="0" w:space="0" w:color="auto"/>
            <w:right w:val="none" w:sz="0" w:space="0" w:color="auto"/>
          </w:divBdr>
        </w:div>
        <w:div w:id="22757819">
          <w:marLeft w:val="0"/>
          <w:marRight w:val="0"/>
          <w:marTop w:val="0"/>
          <w:marBottom w:val="0"/>
          <w:divBdr>
            <w:top w:val="none" w:sz="0" w:space="0" w:color="auto"/>
            <w:left w:val="none" w:sz="0" w:space="0" w:color="auto"/>
            <w:bottom w:val="none" w:sz="0" w:space="0" w:color="auto"/>
            <w:right w:val="none" w:sz="0" w:space="0" w:color="auto"/>
          </w:divBdr>
        </w:div>
        <w:div w:id="997882631">
          <w:marLeft w:val="0"/>
          <w:marRight w:val="0"/>
          <w:marTop w:val="0"/>
          <w:marBottom w:val="0"/>
          <w:divBdr>
            <w:top w:val="none" w:sz="0" w:space="0" w:color="auto"/>
            <w:left w:val="none" w:sz="0" w:space="0" w:color="auto"/>
            <w:bottom w:val="none" w:sz="0" w:space="0" w:color="auto"/>
            <w:right w:val="none" w:sz="0" w:space="0" w:color="auto"/>
          </w:divBdr>
        </w:div>
        <w:div w:id="1962757588">
          <w:marLeft w:val="0"/>
          <w:marRight w:val="0"/>
          <w:marTop w:val="0"/>
          <w:marBottom w:val="0"/>
          <w:divBdr>
            <w:top w:val="none" w:sz="0" w:space="0" w:color="auto"/>
            <w:left w:val="none" w:sz="0" w:space="0" w:color="auto"/>
            <w:bottom w:val="none" w:sz="0" w:space="0" w:color="auto"/>
            <w:right w:val="none" w:sz="0" w:space="0" w:color="auto"/>
          </w:divBdr>
        </w:div>
        <w:div w:id="1484543477">
          <w:marLeft w:val="0"/>
          <w:marRight w:val="0"/>
          <w:marTop w:val="0"/>
          <w:marBottom w:val="0"/>
          <w:divBdr>
            <w:top w:val="none" w:sz="0" w:space="0" w:color="auto"/>
            <w:left w:val="none" w:sz="0" w:space="0" w:color="auto"/>
            <w:bottom w:val="none" w:sz="0" w:space="0" w:color="auto"/>
            <w:right w:val="none" w:sz="0" w:space="0" w:color="auto"/>
          </w:divBdr>
        </w:div>
        <w:div w:id="678235397">
          <w:marLeft w:val="0"/>
          <w:marRight w:val="0"/>
          <w:marTop w:val="0"/>
          <w:marBottom w:val="0"/>
          <w:divBdr>
            <w:top w:val="none" w:sz="0" w:space="0" w:color="auto"/>
            <w:left w:val="none" w:sz="0" w:space="0" w:color="auto"/>
            <w:bottom w:val="none" w:sz="0" w:space="0" w:color="auto"/>
            <w:right w:val="none" w:sz="0" w:space="0" w:color="auto"/>
          </w:divBdr>
        </w:div>
        <w:div w:id="255863370">
          <w:marLeft w:val="0"/>
          <w:marRight w:val="0"/>
          <w:marTop w:val="0"/>
          <w:marBottom w:val="0"/>
          <w:divBdr>
            <w:top w:val="none" w:sz="0" w:space="0" w:color="auto"/>
            <w:left w:val="none" w:sz="0" w:space="0" w:color="auto"/>
            <w:bottom w:val="none" w:sz="0" w:space="0" w:color="auto"/>
            <w:right w:val="none" w:sz="0" w:space="0" w:color="auto"/>
          </w:divBdr>
        </w:div>
        <w:div w:id="1954556813">
          <w:marLeft w:val="0"/>
          <w:marRight w:val="0"/>
          <w:marTop w:val="0"/>
          <w:marBottom w:val="0"/>
          <w:divBdr>
            <w:top w:val="none" w:sz="0" w:space="0" w:color="auto"/>
            <w:left w:val="none" w:sz="0" w:space="0" w:color="auto"/>
            <w:bottom w:val="none" w:sz="0" w:space="0" w:color="auto"/>
            <w:right w:val="none" w:sz="0" w:space="0" w:color="auto"/>
          </w:divBdr>
        </w:div>
        <w:div w:id="1405252685">
          <w:marLeft w:val="0"/>
          <w:marRight w:val="0"/>
          <w:marTop w:val="0"/>
          <w:marBottom w:val="0"/>
          <w:divBdr>
            <w:top w:val="none" w:sz="0" w:space="0" w:color="auto"/>
            <w:left w:val="none" w:sz="0" w:space="0" w:color="auto"/>
            <w:bottom w:val="none" w:sz="0" w:space="0" w:color="auto"/>
            <w:right w:val="none" w:sz="0" w:space="0" w:color="auto"/>
          </w:divBdr>
        </w:div>
        <w:div w:id="1224024120">
          <w:marLeft w:val="0"/>
          <w:marRight w:val="0"/>
          <w:marTop w:val="0"/>
          <w:marBottom w:val="0"/>
          <w:divBdr>
            <w:top w:val="none" w:sz="0" w:space="0" w:color="auto"/>
            <w:left w:val="none" w:sz="0" w:space="0" w:color="auto"/>
            <w:bottom w:val="none" w:sz="0" w:space="0" w:color="auto"/>
            <w:right w:val="none" w:sz="0" w:space="0" w:color="auto"/>
          </w:divBdr>
        </w:div>
        <w:div w:id="519009473">
          <w:marLeft w:val="0"/>
          <w:marRight w:val="0"/>
          <w:marTop w:val="0"/>
          <w:marBottom w:val="0"/>
          <w:divBdr>
            <w:top w:val="none" w:sz="0" w:space="0" w:color="auto"/>
            <w:left w:val="none" w:sz="0" w:space="0" w:color="auto"/>
            <w:bottom w:val="none" w:sz="0" w:space="0" w:color="auto"/>
            <w:right w:val="none" w:sz="0" w:space="0" w:color="auto"/>
          </w:divBdr>
        </w:div>
        <w:div w:id="1101297984">
          <w:marLeft w:val="0"/>
          <w:marRight w:val="0"/>
          <w:marTop w:val="0"/>
          <w:marBottom w:val="0"/>
          <w:divBdr>
            <w:top w:val="none" w:sz="0" w:space="0" w:color="auto"/>
            <w:left w:val="none" w:sz="0" w:space="0" w:color="auto"/>
            <w:bottom w:val="none" w:sz="0" w:space="0" w:color="auto"/>
            <w:right w:val="none" w:sz="0" w:space="0" w:color="auto"/>
          </w:divBdr>
        </w:div>
        <w:div w:id="1179850899">
          <w:marLeft w:val="0"/>
          <w:marRight w:val="0"/>
          <w:marTop w:val="0"/>
          <w:marBottom w:val="0"/>
          <w:divBdr>
            <w:top w:val="none" w:sz="0" w:space="0" w:color="auto"/>
            <w:left w:val="none" w:sz="0" w:space="0" w:color="auto"/>
            <w:bottom w:val="none" w:sz="0" w:space="0" w:color="auto"/>
            <w:right w:val="none" w:sz="0" w:space="0" w:color="auto"/>
          </w:divBdr>
        </w:div>
        <w:div w:id="1177887433">
          <w:marLeft w:val="0"/>
          <w:marRight w:val="0"/>
          <w:marTop w:val="0"/>
          <w:marBottom w:val="0"/>
          <w:divBdr>
            <w:top w:val="none" w:sz="0" w:space="0" w:color="auto"/>
            <w:left w:val="none" w:sz="0" w:space="0" w:color="auto"/>
            <w:bottom w:val="none" w:sz="0" w:space="0" w:color="auto"/>
            <w:right w:val="none" w:sz="0" w:space="0" w:color="auto"/>
          </w:divBdr>
        </w:div>
        <w:div w:id="497843063">
          <w:marLeft w:val="0"/>
          <w:marRight w:val="0"/>
          <w:marTop w:val="0"/>
          <w:marBottom w:val="0"/>
          <w:divBdr>
            <w:top w:val="none" w:sz="0" w:space="0" w:color="auto"/>
            <w:left w:val="none" w:sz="0" w:space="0" w:color="auto"/>
            <w:bottom w:val="none" w:sz="0" w:space="0" w:color="auto"/>
            <w:right w:val="none" w:sz="0" w:space="0" w:color="auto"/>
          </w:divBdr>
        </w:div>
        <w:div w:id="994340883">
          <w:marLeft w:val="0"/>
          <w:marRight w:val="0"/>
          <w:marTop w:val="0"/>
          <w:marBottom w:val="0"/>
          <w:divBdr>
            <w:top w:val="none" w:sz="0" w:space="0" w:color="auto"/>
            <w:left w:val="none" w:sz="0" w:space="0" w:color="auto"/>
            <w:bottom w:val="none" w:sz="0" w:space="0" w:color="auto"/>
            <w:right w:val="none" w:sz="0" w:space="0" w:color="auto"/>
          </w:divBdr>
        </w:div>
        <w:div w:id="802045078">
          <w:marLeft w:val="0"/>
          <w:marRight w:val="0"/>
          <w:marTop w:val="0"/>
          <w:marBottom w:val="0"/>
          <w:divBdr>
            <w:top w:val="none" w:sz="0" w:space="0" w:color="auto"/>
            <w:left w:val="none" w:sz="0" w:space="0" w:color="auto"/>
            <w:bottom w:val="none" w:sz="0" w:space="0" w:color="auto"/>
            <w:right w:val="none" w:sz="0" w:space="0" w:color="auto"/>
          </w:divBdr>
        </w:div>
        <w:div w:id="1908415984">
          <w:marLeft w:val="0"/>
          <w:marRight w:val="0"/>
          <w:marTop w:val="0"/>
          <w:marBottom w:val="0"/>
          <w:divBdr>
            <w:top w:val="none" w:sz="0" w:space="0" w:color="auto"/>
            <w:left w:val="none" w:sz="0" w:space="0" w:color="auto"/>
            <w:bottom w:val="none" w:sz="0" w:space="0" w:color="auto"/>
            <w:right w:val="none" w:sz="0" w:space="0" w:color="auto"/>
          </w:divBdr>
        </w:div>
        <w:div w:id="82188038">
          <w:marLeft w:val="0"/>
          <w:marRight w:val="0"/>
          <w:marTop w:val="0"/>
          <w:marBottom w:val="0"/>
          <w:divBdr>
            <w:top w:val="none" w:sz="0" w:space="0" w:color="auto"/>
            <w:left w:val="none" w:sz="0" w:space="0" w:color="auto"/>
            <w:bottom w:val="none" w:sz="0" w:space="0" w:color="auto"/>
            <w:right w:val="none" w:sz="0" w:space="0" w:color="auto"/>
          </w:divBdr>
        </w:div>
        <w:div w:id="1284387286">
          <w:marLeft w:val="0"/>
          <w:marRight w:val="0"/>
          <w:marTop w:val="0"/>
          <w:marBottom w:val="0"/>
          <w:divBdr>
            <w:top w:val="none" w:sz="0" w:space="0" w:color="auto"/>
            <w:left w:val="none" w:sz="0" w:space="0" w:color="auto"/>
            <w:bottom w:val="none" w:sz="0" w:space="0" w:color="auto"/>
            <w:right w:val="none" w:sz="0" w:space="0" w:color="auto"/>
          </w:divBdr>
        </w:div>
        <w:div w:id="42950330">
          <w:marLeft w:val="0"/>
          <w:marRight w:val="0"/>
          <w:marTop w:val="0"/>
          <w:marBottom w:val="0"/>
          <w:divBdr>
            <w:top w:val="none" w:sz="0" w:space="0" w:color="auto"/>
            <w:left w:val="none" w:sz="0" w:space="0" w:color="auto"/>
            <w:bottom w:val="none" w:sz="0" w:space="0" w:color="auto"/>
            <w:right w:val="none" w:sz="0" w:space="0" w:color="auto"/>
          </w:divBdr>
        </w:div>
        <w:div w:id="857424545">
          <w:marLeft w:val="0"/>
          <w:marRight w:val="0"/>
          <w:marTop w:val="0"/>
          <w:marBottom w:val="0"/>
          <w:divBdr>
            <w:top w:val="none" w:sz="0" w:space="0" w:color="auto"/>
            <w:left w:val="none" w:sz="0" w:space="0" w:color="auto"/>
            <w:bottom w:val="none" w:sz="0" w:space="0" w:color="auto"/>
            <w:right w:val="none" w:sz="0" w:space="0" w:color="auto"/>
          </w:divBdr>
        </w:div>
        <w:div w:id="1128861136">
          <w:marLeft w:val="0"/>
          <w:marRight w:val="0"/>
          <w:marTop w:val="0"/>
          <w:marBottom w:val="0"/>
          <w:divBdr>
            <w:top w:val="none" w:sz="0" w:space="0" w:color="auto"/>
            <w:left w:val="none" w:sz="0" w:space="0" w:color="auto"/>
            <w:bottom w:val="none" w:sz="0" w:space="0" w:color="auto"/>
            <w:right w:val="none" w:sz="0" w:space="0" w:color="auto"/>
          </w:divBdr>
        </w:div>
        <w:div w:id="1989626337">
          <w:marLeft w:val="0"/>
          <w:marRight w:val="0"/>
          <w:marTop w:val="0"/>
          <w:marBottom w:val="0"/>
          <w:divBdr>
            <w:top w:val="none" w:sz="0" w:space="0" w:color="auto"/>
            <w:left w:val="none" w:sz="0" w:space="0" w:color="auto"/>
            <w:bottom w:val="none" w:sz="0" w:space="0" w:color="auto"/>
            <w:right w:val="none" w:sz="0" w:space="0" w:color="auto"/>
          </w:divBdr>
        </w:div>
        <w:div w:id="1555656194">
          <w:marLeft w:val="0"/>
          <w:marRight w:val="0"/>
          <w:marTop w:val="0"/>
          <w:marBottom w:val="0"/>
          <w:divBdr>
            <w:top w:val="none" w:sz="0" w:space="0" w:color="auto"/>
            <w:left w:val="none" w:sz="0" w:space="0" w:color="auto"/>
            <w:bottom w:val="none" w:sz="0" w:space="0" w:color="auto"/>
            <w:right w:val="none" w:sz="0" w:space="0" w:color="auto"/>
          </w:divBdr>
        </w:div>
        <w:div w:id="1491210699">
          <w:marLeft w:val="0"/>
          <w:marRight w:val="0"/>
          <w:marTop w:val="0"/>
          <w:marBottom w:val="0"/>
          <w:divBdr>
            <w:top w:val="none" w:sz="0" w:space="0" w:color="auto"/>
            <w:left w:val="none" w:sz="0" w:space="0" w:color="auto"/>
            <w:bottom w:val="none" w:sz="0" w:space="0" w:color="auto"/>
            <w:right w:val="none" w:sz="0" w:space="0" w:color="auto"/>
          </w:divBdr>
        </w:div>
        <w:div w:id="751050006">
          <w:marLeft w:val="0"/>
          <w:marRight w:val="0"/>
          <w:marTop w:val="0"/>
          <w:marBottom w:val="0"/>
          <w:divBdr>
            <w:top w:val="none" w:sz="0" w:space="0" w:color="auto"/>
            <w:left w:val="none" w:sz="0" w:space="0" w:color="auto"/>
            <w:bottom w:val="none" w:sz="0" w:space="0" w:color="auto"/>
            <w:right w:val="none" w:sz="0" w:space="0" w:color="auto"/>
          </w:divBdr>
        </w:div>
        <w:div w:id="1739667272">
          <w:marLeft w:val="0"/>
          <w:marRight w:val="0"/>
          <w:marTop w:val="0"/>
          <w:marBottom w:val="0"/>
          <w:divBdr>
            <w:top w:val="none" w:sz="0" w:space="0" w:color="auto"/>
            <w:left w:val="none" w:sz="0" w:space="0" w:color="auto"/>
            <w:bottom w:val="none" w:sz="0" w:space="0" w:color="auto"/>
            <w:right w:val="none" w:sz="0" w:space="0" w:color="auto"/>
          </w:divBdr>
        </w:div>
        <w:div w:id="1443112844">
          <w:marLeft w:val="0"/>
          <w:marRight w:val="0"/>
          <w:marTop w:val="0"/>
          <w:marBottom w:val="0"/>
          <w:divBdr>
            <w:top w:val="none" w:sz="0" w:space="0" w:color="auto"/>
            <w:left w:val="none" w:sz="0" w:space="0" w:color="auto"/>
            <w:bottom w:val="none" w:sz="0" w:space="0" w:color="auto"/>
            <w:right w:val="none" w:sz="0" w:space="0" w:color="auto"/>
          </w:divBdr>
        </w:div>
        <w:div w:id="1071734964">
          <w:marLeft w:val="0"/>
          <w:marRight w:val="0"/>
          <w:marTop w:val="0"/>
          <w:marBottom w:val="0"/>
          <w:divBdr>
            <w:top w:val="none" w:sz="0" w:space="0" w:color="auto"/>
            <w:left w:val="none" w:sz="0" w:space="0" w:color="auto"/>
            <w:bottom w:val="none" w:sz="0" w:space="0" w:color="auto"/>
            <w:right w:val="none" w:sz="0" w:space="0" w:color="auto"/>
          </w:divBdr>
        </w:div>
        <w:div w:id="269289328">
          <w:marLeft w:val="0"/>
          <w:marRight w:val="0"/>
          <w:marTop w:val="0"/>
          <w:marBottom w:val="0"/>
          <w:divBdr>
            <w:top w:val="none" w:sz="0" w:space="0" w:color="auto"/>
            <w:left w:val="none" w:sz="0" w:space="0" w:color="auto"/>
            <w:bottom w:val="none" w:sz="0" w:space="0" w:color="auto"/>
            <w:right w:val="none" w:sz="0" w:space="0" w:color="auto"/>
          </w:divBdr>
        </w:div>
        <w:div w:id="1554388428">
          <w:marLeft w:val="0"/>
          <w:marRight w:val="0"/>
          <w:marTop w:val="0"/>
          <w:marBottom w:val="0"/>
          <w:divBdr>
            <w:top w:val="none" w:sz="0" w:space="0" w:color="auto"/>
            <w:left w:val="none" w:sz="0" w:space="0" w:color="auto"/>
            <w:bottom w:val="none" w:sz="0" w:space="0" w:color="auto"/>
            <w:right w:val="none" w:sz="0" w:space="0" w:color="auto"/>
          </w:divBdr>
        </w:div>
        <w:div w:id="978418812">
          <w:marLeft w:val="0"/>
          <w:marRight w:val="0"/>
          <w:marTop w:val="0"/>
          <w:marBottom w:val="0"/>
          <w:divBdr>
            <w:top w:val="none" w:sz="0" w:space="0" w:color="auto"/>
            <w:left w:val="none" w:sz="0" w:space="0" w:color="auto"/>
            <w:bottom w:val="none" w:sz="0" w:space="0" w:color="auto"/>
            <w:right w:val="none" w:sz="0" w:space="0" w:color="auto"/>
          </w:divBdr>
        </w:div>
        <w:div w:id="1210411917">
          <w:marLeft w:val="0"/>
          <w:marRight w:val="0"/>
          <w:marTop w:val="0"/>
          <w:marBottom w:val="0"/>
          <w:divBdr>
            <w:top w:val="none" w:sz="0" w:space="0" w:color="auto"/>
            <w:left w:val="none" w:sz="0" w:space="0" w:color="auto"/>
            <w:bottom w:val="none" w:sz="0" w:space="0" w:color="auto"/>
            <w:right w:val="none" w:sz="0" w:space="0" w:color="auto"/>
          </w:divBdr>
        </w:div>
        <w:div w:id="915019132">
          <w:marLeft w:val="0"/>
          <w:marRight w:val="0"/>
          <w:marTop w:val="0"/>
          <w:marBottom w:val="0"/>
          <w:divBdr>
            <w:top w:val="none" w:sz="0" w:space="0" w:color="auto"/>
            <w:left w:val="none" w:sz="0" w:space="0" w:color="auto"/>
            <w:bottom w:val="none" w:sz="0" w:space="0" w:color="auto"/>
            <w:right w:val="none" w:sz="0" w:space="0" w:color="auto"/>
          </w:divBdr>
        </w:div>
        <w:div w:id="850949360">
          <w:marLeft w:val="0"/>
          <w:marRight w:val="0"/>
          <w:marTop w:val="0"/>
          <w:marBottom w:val="0"/>
          <w:divBdr>
            <w:top w:val="none" w:sz="0" w:space="0" w:color="auto"/>
            <w:left w:val="none" w:sz="0" w:space="0" w:color="auto"/>
            <w:bottom w:val="none" w:sz="0" w:space="0" w:color="auto"/>
            <w:right w:val="none" w:sz="0" w:space="0" w:color="auto"/>
          </w:divBdr>
        </w:div>
        <w:div w:id="907880536">
          <w:marLeft w:val="0"/>
          <w:marRight w:val="0"/>
          <w:marTop w:val="0"/>
          <w:marBottom w:val="0"/>
          <w:divBdr>
            <w:top w:val="none" w:sz="0" w:space="0" w:color="auto"/>
            <w:left w:val="none" w:sz="0" w:space="0" w:color="auto"/>
            <w:bottom w:val="none" w:sz="0" w:space="0" w:color="auto"/>
            <w:right w:val="none" w:sz="0" w:space="0" w:color="auto"/>
          </w:divBdr>
        </w:div>
        <w:div w:id="1518809933">
          <w:marLeft w:val="0"/>
          <w:marRight w:val="0"/>
          <w:marTop w:val="0"/>
          <w:marBottom w:val="0"/>
          <w:divBdr>
            <w:top w:val="none" w:sz="0" w:space="0" w:color="auto"/>
            <w:left w:val="none" w:sz="0" w:space="0" w:color="auto"/>
            <w:bottom w:val="none" w:sz="0" w:space="0" w:color="auto"/>
            <w:right w:val="none" w:sz="0" w:space="0" w:color="auto"/>
          </w:divBdr>
        </w:div>
        <w:div w:id="372387492">
          <w:marLeft w:val="0"/>
          <w:marRight w:val="0"/>
          <w:marTop w:val="0"/>
          <w:marBottom w:val="0"/>
          <w:divBdr>
            <w:top w:val="none" w:sz="0" w:space="0" w:color="auto"/>
            <w:left w:val="none" w:sz="0" w:space="0" w:color="auto"/>
            <w:bottom w:val="none" w:sz="0" w:space="0" w:color="auto"/>
            <w:right w:val="none" w:sz="0" w:space="0" w:color="auto"/>
          </w:divBdr>
        </w:div>
        <w:div w:id="1878542936">
          <w:marLeft w:val="0"/>
          <w:marRight w:val="0"/>
          <w:marTop w:val="0"/>
          <w:marBottom w:val="0"/>
          <w:divBdr>
            <w:top w:val="none" w:sz="0" w:space="0" w:color="auto"/>
            <w:left w:val="none" w:sz="0" w:space="0" w:color="auto"/>
            <w:bottom w:val="none" w:sz="0" w:space="0" w:color="auto"/>
            <w:right w:val="none" w:sz="0" w:space="0" w:color="auto"/>
          </w:divBdr>
        </w:div>
        <w:div w:id="1022319022">
          <w:marLeft w:val="0"/>
          <w:marRight w:val="0"/>
          <w:marTop w:val="0"/>
          <w:marBottom w:val="0"/>
          <w:divBdr>
            <w:top w:val="none" w:sz="0" w:space="0" w:color="auto"/>
            <w:left w:val="none" w:sz="0" w:space="0" w:color="auto"/>
            <w:bottom w:val="none" w:sz="0" w:space="0" w:color="auto"/>
            <w:right w:val="none" w:sz="0" w:space="0" w:color="auto"/>
          </w:divBdr>
        </w:div>
        <w:div w:id="464662194">
          <w:marLeft w:val="0"/>
          <w:marRight w:val="0"/>
          <w:marTop w:val="0"/>
          <w:marBottom w:val="0"/>
          <w:divBdr>
            <w:top w:val="none" w:sz="0" w:space="0" w:color="auto"/>
            <w:left w:val="none" w:sz="0" w:space="0" w:color="auto"/>
            <w:bottom w:val="none" w:sz="0" w:space="0" w:color="auto"/>
            <w:right w:val="none" w:sz="0" w:space="0" w:color="auto"/>
          </w:divBdr>
        </w:div>
        <w:div w:id="1744374158">
          <w:marLeft w:val="0"/>
          <w:marRight w:val="0"/>
          <w:marTop w:val="0"/>
          <w:marBottom w:val="0"/>
          <w:divBdr>
            <w:top w:val="none" w:sz="0" w:space="0" w:color="auto"/>
            <w:left w:val="none" w:sz="0" w:space="0" w:color="auto"/>
            <w:bottom w:val="none" w:sz="0" w:space="0" w:color="auto"/>
            <w:right w:val="none" w:sz="0" w:space="0" w:color="auto"/>
          </w:divBdr>
        </w:div>
        <w:div w:id="636762553">
          <w:marLeft w:val="0"/>
          <w:marRight w:val="0"/>
          <w:marTop w:val="0"/>
          <w:marBottom w:val="0"/>
          <w:divBdr>
            <w:top w:val="none" w:sz="0" w:space="0" w:color="auto"/>
            <w:left w:val="none" w:sz="0" w:space="0" w:color="auto"/>
            <w:bottom w:val="none" w:sz="0" w:space="0" w:color="auto"/>
            <w:right w:val="none" w:sz="0" w:space="0" w:color="auto"/>
          </w:divBdr>
        </w:div>
        <w:div w:id="2116558463">
          <w:marLeft w:val="0"/>
          <w:marRight w:val="0"/>
          <w:marTop w:val="0"/>
          <w:marBottom w:val="0"/>
          <w:divBdr>
            <w:top w:val="none" w:sz="0" w:space="0" w:color="auto"/>
            <w:left w:val="none" w:sz="0" w:space="0" w:color="auto"/>
            <w:bottom w:val="none" w:sz="0" w:space="0" w:color="auto"/>
            <w:right w:val="none" w:sz="0" w:space="0" w:color="auto"/>
          </w:divBdr>
        </w:div>
        <w:div w:id="1858159123">
          <w:marLeft w:val="0"/>
          <w:marRight w:val="0"/>
          <w:marTop w:val="0"/>
          <w:marBottom w:val="0"/>
          <w:divBdr>
            <w:top w:val="none" w:sz="0" w:space="0" w:color="auto"/>
            <w:left w:val="none" w:sz="0" w:space="0" w:color="auto"/>
            <w:bottom w:val="none" w:sz="0" w:space="0" w:color="auto"/>
            <w:right w:val="none" w:sz="0" w:space="0" w:color="auto"/>
          </w:divBdr>
        </w:div>
        <w:div w:id="2052415375">
          <w:marLeft w:val="0"/>
          <w:marRight w:val="0"/>
          <w:marTop w:val="0"/>
          <w:marBottom w:val="0"/>
          <w:divBdr>
            <w:top w:val="none" w:sz="0" w:space="0" w:color="auto"/>
            <w:left w:val="none" w:sz="0" w:space="0" w:color="auto"/>
            <w:bottom w:val="none" w:sz="0" w:space="0" w:color="auto"/>
            <w:right w:val="none" w:sz="0" w:space="0" w:color="auto"/>
          </w:divBdr>
        </w:div>
        <w:div w:id="214778673">
          <w:marLeft w:val="0"/>
          <w:marRight w:val="0"/>
          <w:marTop w:val="0"/>
          <w:marBottom w:val="0"/>
          <w:divBdr>
            <w:top w:val="none" w:sz="0" w:space="0" w:color="auto"/>
            <w:left w:val="none" w:sz="0" w:space="0" w:color="auto"/>
            <w:bottom w:val="none" w:sz="0" w:space="0" w:color="auto"/>
            <w:right w:val="none" w:sz="0" w:space="0" w:color="auto"/>
          </w:divBdr>
        </w:div>
        <w:div w:id="1173955549">
          <w:marLeft w:val="0"/>
          <w:marRight w:val="0"/>
          <w:marTop w:val="0"/>
          <w:marBottom w:val="0"/>
          <w:divBdr>
            <w:top w:val="none" w:sz="0" w:space="0" w:color="auto"/>
            <w:left w:val="none" w:sz="0" w:space="0" w:color="auto"/>
            <w:bottom w:val="none" w:sz="0" w:space="0" w:color="auto"/>
            <w:right w:val="none" w:sz="0" w:space="0" w:color="auto"/>
          </w:divBdr>
        </w:div>
        <w:div w:id="1566454112">
          <w:marLeft w:val="0"/>
          <w:marRight w:val="0"/>
          <w:marTop w:val="0"/>
          <w:marBottom w:val="0"/>
          <w:divBdr>
            <w:top w:val="none" w:sz="0" w:space="0" w:color="auto"/>
            <w:left w:val="none" w:sz="0" w:space="0" w:color="auto"/>
            <w:bottom w:val="none" w:sz="0" w:space="0" w:color="auto"/>
            <w:right w:val="none" w:sz="0" w:space="0" w:color="auto"/>
          </w:divBdr>
        </w:div>
        <w:div w:id="1298026090">
          <w:marLeft w:val="0"/>
          <w:marRight w:val="0"/>
          <w:marTop w:val="0"/>
          <w:marBottom w:val="0"/>
          <w:divBdr>
            <w:top w:val="none" w:sz="0" w:space="0" w:color="auto"/>
            <w:left w:val="none" w:sz="0" w:space="0" w:color="auto"/>
            <w:bottom w:val="none" w:sz="0" w:space="0" w:color="auto"/>
            <w:right w:val="none" w:sz="0" w:space="0" w:color="auto"/>
          </w:divBdr>
        </w:div>
        <w:div w:id="1714883409">
          <w:marLeft w:val="0"/>
          <w:marRight w:val="0"/>
          <w:marTop w:val="0"/>
          <w:marBottom w:val="0"/>
          <w:divBdr>
            <w:top w:val="none" w:sz="0" w:space="0" w:color="auto"/>
            <w:left w:val="none" w:sz="0" w:space="0" w:color="auto"/>
            <w:bottom w:val="none" w:sz="0" w:space="0" w:color="auto"/>
            <w:right w:val="none" w:sz="0" w:space="0" w:color="auto"/>
          </w:divBdr>
        </w:div>
        <w:div w:id="791172921">
          <w:marLeft w:val="0"/>
          <w:marRight w:val="0"/>
          <w:marTop w:val="0"/>
          <w:marBottom w:val="0"/>
          <w:divBdr>
            <w:top w:val="none" w:sz="0" w:space="0" w:color="auto"/>
            <w:left w:val="none" w:sz="0" w:space="0" w:color="auto"/>
            <w:bottom w:val="none" w:sz="0" w:space="0" w:color="auto"/>
            <w:right w:val="none" w:sz="0" w:space="0" w:color="auto"/>
          </w:divBdr>
        </w:div>
        <w:div w:id="1049917905">
          <w:marLeft w:val="0"/>
          <w:marRight w:val="0"/>
          <w:marTop w:val="0"/>
          <w:marBottom w:val="0"/>
          <w:divBdr>
            <w:top w:val="none" w:sz="0" w:space="0" w:color="auto"/>
            <w:left w:val="none" w:sz="0" w:space="0" w:color="auto"/>
            <w:bottom w:val="none" w:sz="0" w:space="0" w:color="auto"/>
            <w:right w:val="none" w:sz="0" w:space="0" w:color="auto"/>
          </w:divBdr>
        </w:div>
        <w:div w:id="1826241403">
          <w:marLeft w:val="0"/>
          <w:marRight w:val="0"/>
          <w:marTop w:val="0"/>
          <w:marBottom w:val="0"/>
          <w:divBdr>
            <w:top w:val="none" w:sz="0" w:space="0" w:color="auto"/>
            <w:left w:val="none" w:sz="0" w:space="0" w:color="auto"/>
            <w:bottom w:val="none" w:sz="0" w:space="0" w:color="auto"/>
            <w:right w:val="none" w:sz="0" w:space="0" w:color="auto"/>
          </w:divBdr>
        </w:div>
        <w:div w:id="2100909769">
          <w:marLeft w:val="0"/>
          <w:marRight w:val="0"/>
          <w:marTop w:val="0"/>
          <w:marBottom w:val="0"/>
          <w:divBdr>
            <w:top w:val="none" w:sz="0" w:space="0" w:color="auto"/>
            <w:left w:val="none" w:sz="0" w:space="0" w:color="auto"/>
            <w:bottom w:val="none" w:sz="0" w:space="0" w:color="auto"/>
            <w:right w:val="none" w:sz="0" w:space="0" w:color="auto"/>
          </w:divBdr>
        </w:div>
        <w:div w:id="158926074">
          <w:marLeft w:val="0"/>
          <w:marRight w:val="0"/>
          <w:marTop w:val="0"/>
          <w:marBottom w:val="0"/>
          <w:divBdr>
            <w:top w:val="none" w:sz="0" w:space="0" w:color="auto"/>
            <w:left w:val="none" w:sz="0" w:space="0" w:color="auto"/>
            <w:bottom w:val="none" w:sz="0" w:space="0" w:color="auto"/>
            <w:right w:val="none" w:sz="0" w:space="0" w:color="auto"/>
          </w:divBdr>
        </w:div>
        <w:div w:id="1711950778">
          <w:marLeft w:val="0"/>
          <w:marRight w:val="0"/>
          <w:marTop w:val="0"/>
          <w:marBottom w:val="0"/>
          <w:divBdr>
            <w:top w:val="none" w:sz="0" w:space="0" w:color="auto"/>
            <w:left w:val="none" w:sz="0" w:space="0" w:color="auto"/>
            <w:bottom w:val="none" w:sz="0" w:space="0" w:color="auto"/>
            <w:right w:val="none" w:sz="0" w:space="0" w:color="auto"/>
          </w:divBdr>
        </w:div>
        <w:div w:id="916523080">
          <w:marLeft w:val="0"/>
          <w:marRight w:val="0"/>
          <w:marTop w:val="0"/>
          <w:marBottom w:val="0"/>
          <w:divBdr>
            <w:top w:val="none" w:sz="0" w:space="0" w:color="auto"/>
            <w:left w:val="none" w:sz="0" w:space="0" w:color="auto"/>
            <w:bottom w:val="none" w:sz="0" w:space="0" w:color="auto"/>
            <w:right w:val="none" w:sz="0" w:space="0" w:color="auto"/>
          </w:divBdr>
        </w:div>
        <w:div w:id="730467907">
          <w:marLeft w:val="0"/>
          <w:marRight w:val="0"/>
          <w:marTop w:val="0"/>
          <w:marBottom w:val="0"/>
          <w:divBdr>
            <w:top w:val="none" w:sz="0" w:space="0" w:color="auto"/>
            <w:left w:val="none" w:sz="0" w:space="0" w:color="auto"/>
            <w:bottom w:val="none" w:sz="0" w:space="0" w:color="auto"/>
            <w:right w:val="none" w:sz="0" w:space="0" w:color="auto"/>
          </w:divBdr>
        </w:div>
        <w:div w:id="676805069">
          <w:marLeft w:val="0"/>
          <w:marRight w:val="0"/>
          <w:marTop w:val="0"/>
          <w:marBottom w:val="0"/>
          <w:divBdr>
            <w:top w:val="none" w:sz="0" w:space="0" w:color="auto"/>
            <w:left w:val="none" w:sz="0" w:space="0" w:color="auto"/>
            <w:bottom w:val="none" w:sz="0" w:space="0" w:color="auto"/>
            <w:right w:val="none" w:sz="0" w:space="0" w:color="auto"/>
          </w:divBdr>
        </w:div>
        <w:div w:id="2097750430">
          <w:marLeft w:val="0"/>
          <w:marRight w:val="0"/>
          <w:marTop w:val="0"/>
          <w:marBottom w:val="0"/>
          <w:divBdr>
            <w:top w:val="none" w:sz="0" w:space="0" w:color="auto"/>
            <w:left w:val="none" w:sz="0" w:space="0" w:color="auto"/>
            <w:bottom w:val="none" w:sz="0" w:space="0" w:color="auto"/>
            <w:right w:val="none" w:sz="0" w:space="0" w:color="auto"/>
          </w:divBdr>
        </w:div>
        <w:div w:id="806314844">
          <w:marLeft w:val="0"/>
          <w:marRight w:val="0"/>
          <w:marTop w:val="0"/>
          <w:marBottom w:val="0"/>
          <w:divBdr>
            <w:top w:val="none" w:sz="0" w:space="0" w:color="auto"/>
            <w:left w:val="none" w:sz="0" w:space="0" w:color="auto"/>
            <w:bottom w:val="none" w:sz="0" w:space="0" w:color="auto"/>
            <w:right w:val="none" w:sz="0" w:space="0" w:color="auto"/>
          </w:divBdr>
        </w:div>
        <w:div w:id="1885173457">
          <w:marLeft w:val="0"/>
          <w:marRight w:val="0"/>
          <w:marTop w:val="0"/>
          <w:marBottom w:val="0"/>
          <w:divBdr>
            <w:top w:val="none" w:sz="0" w:space="0" w:color="auto"/>
            <w:left w:val="none" w:sz="0" w:space="0" w:color="auto"/>
            <w:bottom w:val="none" w:sz="0" w:space="0" w:color="auto"/>
            <w:right w:val="none" w:sz="0" w:space="0" w:color="auto"/>
          </w:divBdr>
        </w:div>
        <w:div w:id="1606226706">
          <w:marLeft w:val="0"/>
          <w:marRight w:val="0"/>
          <w:marTop w:val="0"/>
          <w:marBottom w:val="0"/>
          <w:divBdr>
            <w:top w:val="none" w:sz="0" w:space="0" w:color="auto"/>
            <w:left w:val="none" w:sz="0" w:space="0" w:color="auto"/>
            <w:bottom w:val="none" w:sz="0" w:space="0" w:color="auto"/>
            <w:right w:val="none" w:sz="0" w:space="0" w:color="auto"/>
          </w:divBdr>
        </w:div>
        <w:div w:id="497615503">
          <w:marLeft w:val="0"/>
          <w:marRight w:val="0"/>
          <w:marTop w:val="0"/>
          <w:marBottom w:val="0"/>
          <w:divBdr>
            <w:top w:val="none" w:sz="0" w:space="0" w:color="auto"/>
            <w:left w:val="none" w:sz="0" w:space="0" w:color="auto"/>
            <w:bottom w:val="none" w:sz="0" w:space="0" w:color="auto"/>
            <w:right w:val="none" w:sz="0" w:space="0" w:color="auto"/>
          </w:divBdr>
        </w:div>
        <w:div w:id="1014916003">
          <w:marLeft w:val="0"/>
          <w:marRight w:val="0"/>
          <w:marTop w:val="0"/>
          <w:marBottom w:val="0"/>
          <w:divBdr>
            <w:top w:val="none" w:sz="0" w:space="0" w:color="auto"/>
            <w:left w:val="none" w:sz="0" w:space="0" w:color="auto"/>
            <w:bottom w:val="none" w:sz="0" w:space="0" w:color="auto"/>
            <w:right w:val="none" w:sz="0" w:space="0" w:color="auto"/>
          </w:divBdr>
        </w:div>
        <w:div w:id="1999772304">
          <w:marLeft w:val="0"/>
          <w:marRight w:val="0"/>
          <w:marTop w:val="0"/>
          <w:marBottom w:val="0"/>
          <w:divBdr>
            <w:top w:val="none" w:sz="0" w:space="0" w:color="auto"/>
            <w:left w:val="none" w:sz="0" w:space="0" w:color="auto"/>
            <w:bottom w:val="none" w:sz="0" w:space="0" w:color="auto"/>
            <w:right w:val="none" w:sz="0" w:space="0" w:color="auto"/>
          </w:divBdr>
        </w:div>
        <w:div w:id="305014127">
          <w:marLeft w:val="0"/>
          <w:marRight w:val="0"/>
          <w:marTop w:val="0"/>
          <w:marBottom w:val="0"/>
          <w:divBdr>
            <w:top w:val="none" w:sz="0" w:space="0" w:color="auto"/>
            <w:left w:val="none" w:sz="0" w:space="0" w:color="auto"/>
            <w:bottom w:val="none" w:sz="0" w:space="0" w:color="auto"/>
            <w:right w:val="none" w:sz="0" w:space="0" w:color="auto"/>
          </w:divBdr>
        </w:div>
        <w:div w:id="335111353">
          <w:marLeft w:val="0"/>
          <w:marRight w:val="0"/>
          <w:marTop w:val="0"/>
          <w:marBottom w:val="0"/>
          <w:divBdr>
            <w:top w:val="none" w:sz="0" w:space="0" w:color="auto"/>
            <w:left w:val="none" w:sz="0" w:space="0" w:color="auto"/>
            <w:bottom w:val="none" w:sz="0" w:space="0" w:color="auto"/>
            <w:right w:val="none" w:sz="0" w:space="0" w:color="auto"/>
          </w:divBdr>
        </w:div>
        <w:div w:id="1026560382">
          <w:marLeft w:val="0"/>
          <w:marRight w:val="0"/>
          <w:marTop w:val="0"/>
          <w:marBottom w:val="0"/>
          <w:divBdr>
            <w:top w:val="none" w:sz="0" w:space="0" w:color="auto"/>
            <w:left w:val="none" w:sz="0" w:space="0" w:color="auto"/>
            <w:bottom w:val="none" w:sz="0" w:space="0" w:color="auto"/>
            <w:right w:val="none" w:sz="0" w:space="0" w:color="auto"/>
          </w:divBdr>
        </w:div>
        <w:div w:id="682366170">
          <w:marLeft w:val="0"/>
          <w:marRight w:val="0"/>
          <w:marTop w:val="0"/>
          <w:marBottom w:val="0"/>
          <w:divBdr>
            <w:top w:val="none" w:sz="0" w:space="0" w:color="auto"/>
            <w:left w:val="none" w:sz="0" w:space="0" w:color="auto"/>
            <w:bottom w:val="none" w:sz="0" w:space="0" w:color="auto"/>
            <w:right w:val="none" w:sz="0" w:space="0" w:color="auto"/>
          </w:divBdr>
        </w:div>
        <w:div w:id="225072282">
          <w:marLeft w:val="0"/>
          <w:marRight w:val="0"/>
          <w:marTop w:val="0"/>
          <w:marBottom w:val="0"/>
          <w:divBdr>
            <w:top w:val="none" w:sz="0" w:space="0" w:color="auto"/>
            <w:left w:val="none" w:sz="0" w:space="0" w:color="auto"/>
            <w:bottom w:val="none" w:sz="0" w:space="0" w:color="auto"/>
            <w:right w:val="none" w:sz="0" w:space="0" w:color="auto"/>
          </w:divBdr>
        </w:div>
        <w:div w:id="1163812907">
          <w:marLeft w:val="0"/>
          <w:marRight w:val="0"/>
          <w:marTop w:val="0"/>
          <w:marBottom w:val="0"/>
          <w:divBdr>
            <w:top w:val="none" w:sz="0" w:space="0" w:color="auto"/>
            <w:left w:val="none" w:sz="0" w:space="0" w:color="auto"/>
            <w:bottom w:val="none" w:sz="0" w:space="0" w:color="auto"/>
            <w:right w:val="none" w:sz="0" w:space="0" w:color="auto"/>
          </w:divBdr>
        </w:div>
        <w:div w:id="99499382">
          <w:marLeft w:val="0"/>
          <w:marRight w:val="0"/>
          <w:marTop w:val="0"/>
          <w:marBottom w:val="0"/>
          <w:divBdr>
            <w:top w:val="none" w:sz="0" w:space="0" w:color="auto"/>
            <w:left w:val="none" w:sz="0" w:space="0" w:color="auto"/>
            <w:bottom w:val="none" w:sz="0" w:space="0" w:color="auto"/>
            <w:right w:val="none" w:sz="0" w:space="0" w:color="auto"/>
          </w:divBdr>
        </w:div>
        <w:div w:id="1976063562">
          <w:marLeft w:val="0"/>
          <w:marRight w:val="0"/>
          <w:marTop w:val="0"/>
          <w:marBottom w:val="0"/>
          <w:divBdr>
            <w:top w:val="none" w:sz="0" w:space="0" w:color="auto"/>
            <w:left w:val="none" w:sz="0" w:space="0" w:color="auto"/>
            <w:bottom w:val="none" w:sz="0" w:space="0" w:color="auto"/>
            <w:right w:val="none" w:sz="0" w:space="0" w:color="auto"/>
          </w:divBdr>
        </w:div>
        <w:div w:id="1721975596">
          <w:marLeft w:val="0"/>
          <w:marRight w:val="0"/>
          <w:marTop w:val="0"/>
          <w:marBottom w:val="0"/>
          <w:divBdr>
            <w:top w:val="none" w:sz="0" w:space="0" w:color="auto"/>
            <w:left w:val="none" w:sz="0" w:space="0" w:color="auto"/>
            <w:bottom w:val="none" w:sz="0" w:space="0" w:color="auto"/>
            <w:right w:val="none" w:sz="0" w:space="0" w:color="auto"/>
          </w:divBdr>
        </w:div>
        <w:div w:id="465272655">
          <w:marLeft w:val="0"/>
          <w:marRight w:val="0"/>
          <w:marTop w:val="0"/>
          <w:marBottom w:val="0"/>
          <w:divBdr>
            <w:top w:val="none" w:sz="0" w:space="0" w:color="auto"/>
            <w:left w:val="none" w:sz="0" w:space="0" w:color="auto"/>
            <w:bottom w:val="none" w:sz="0" w:space="0" w:color="auto"/>
            <w:right w:val="none" w:sz="0" w:space="0" w:color="auto"/>
          </w:divBdr>
        </w:div>
        <w:div w:id="936644118">
          <w:marLeft w:val="0"/>
          <w:marRight w:val="0"/>
          <w:marTop w:val="0"/>
          <w:marBottom w:val="0"/>
          <w:divBdr>
            <w:top w:val="none" w:sz="0" w:space="0" w:color="auto"/>
            <w:left w:val="none" w:sz="0" w:space="0" w:color="auto"/>
            <w:bottom w:val="none" w:sz="0" w:space="0" w:color="auto"/>
            <w:right w:val="none" w:sz="0" w:space="0" w:color="auto"/>
          </w:divBdr>
        </w:div>
        <w:div w:id="1698700095">
          <w:marLeft w:val="0"/>
          <w:marRight w:val="0"/>
          <w:marTop w:val="0"/>
          <w:marBottom w:val="0"/>
          <w:divBdr>
            <w:top w:val="none" w:sz="0" w:space="0" w:color="auto"/>
            <w:left w:val="none" w:sz="0" w:space="0" w:color="auto"/>
            <w:bottom w:val="none" w:sz="0" w:space="0" w:color="auto"/>
            <w:right w:val="none" w:sz="0" w:space="0" w:color="auto"/>
          </w:divBdr>
        </w:div>
        <w:div w:id="1370106637">
          <w:marLeft w:val="0"/>
          <w:marRight w:val="0"/>
          <w:marTop w:val="0"/>
          <w:marBottom w:val="0"/>
          <w:divBdr>
            <w:top w:val="none" w:sz="0" w:space="0" w:color="auto"/>
            <w:left w:val="none" w:sz="0" w:space="0" w:color="auto"/>
            <w:bottom w:val="none" w:sz="0" w:space="0" w:color="auto"/>
            <w:right w:val="none" w:sz="0" w:space="0" w:color="auto"/>
          </w:divBdr>
        </w:div>
        <w:div w:id="522863329">
          <w:marLeft w:val="0"/>
          <w:marRight w:val="0"/>
          <w:marTop w:val="0"/>
          <w:marBottom w:val="0"/>
          <w:divBdr>
            <w:top w:val="none" w:sz="0" w:space="0" w:color="auto"/>
            <w:left w:val="none" w:sz="0" w:space="0" w:color="auto"/>
            <w:bottom w:val="none" w:sz="0" w:space="0" w:color="auto"/>
            <w:right w:val="none" w:sz="0" w:space="0" w:color="auto"/>
          </w:divBdr>
        </w:div>
        <w:div w:id="1259371592">
          <w:marLeft w:val="0"/>
          <w:marRight w:val="0"/>
          <w:marTop w:val="0"/>
          <w:marBottom w:val="0"/>
          <w:divBdr>
            <w:top w:val="none" w:sz="0" w:space="0" w:color="auto"/>
            <w:left w:val="none" w:sz="0" w:space="0" w:color="auto"/>
            <w:bottom w:val="none" w:sz="0" w:space="0" w:color="auto"/>
            <w:right w:val="none" w:sz="0" w:space="0" w:color="auto"/>
          </w:divBdr>
        </w:div>
        <w:div w:id="176235851">
          <w:marLeft w:val="0"/>
          <w:marRight w:val="0"/>
          <w:marTop w:val="0"/>
          <w:marBottom w:val="0"/>
          <w:divBdr>
            <w:top w:val="none" w:sz="0" w:space="0" w:color="auto"/>
            <w:left w:val="none" w:sz="0" w:space="0" w:color="auto"/>
            <w:bottom w:val="none" w:sz="0" w:space="0" w:color="auto"/>
            <w:right w:val="none" w:sz="0" w:space="0" w:color="auto"/>
          </w:divBdr>
        </w:div>
        <w:div w:id="1114441670">
          <w:marLeft w:val="0"/>
          <w:marRight w:val="0"/>
          <w:marTop w:val="0"/>
          <w:marBottom w:val="0"/>
          <w:divBdr>
            <w:top w:val="none" w:sz="0" w:space="0" w:color="auto"/>
            <w:left w:val="none" w:sz="0" w:space="0" w:color="auto"/>
            <w:bottom w:val="none" w:sz="0" w:space="0" w:color="auto"/>
            <w:right w:val="none" w:sz="0" w:space="0" w:color="auto"/>
          </w:divBdr>
        </w:div>
        <w:div w:id="1023553255">
          <w:marLeft w:val="0"/>
          <w:marRight w:val="0"/>
          <w:marTop w:val="0"/>
          <w:marBottom w:val="0"/>
          <w:divBdr>
            <w:top w:val="none" w:sz="0" w:space="0" w:color="auto"/>
            <w:left w:val="none" w:sz="0" w:space="0" w:color="auto"/>
            <w:bottom w:val="none" w:sz="0" w:space="0" w:color="auto"/>
            <w:right w:val="none" w:sz="0" w:space="0" w:color="auto"/>
          </w:divBdr>
        </w:div>
        <w:div w:id="1862552076">
          <w:marLeft w:val="0"/>
          <w:marRight w:val="0"/>
          <w:marTop w:val="0"/>
          <w:marBottom w:val="0"/>
          <w:divBdr>
            <w:top w:val="none" w:sz="0" w:space="0" w:color="auto"/>
            <w:left w:val="none" w:sz="0" w:space="0" w:color="auto"/>
            <w:bottom w:val="none" w:sz="0" w:space="0" w:color="auto"/>
            <w:right w:val="none" w:sz="0" w:space="0" w:color="auto"/>
          </w:divBdr>
        </w:div>
        <w:div w:id="1574002877">
          <w:marLeft w:val="0"/>
          <w:marRight w:val="0"/>
          <w:marTop w:val="0"/>
          <w:marBottom w:val="0"/>
          <w:divBdr>
            <w:top w:val="none" w:sz="0" w:space="0" w:color="auto"/>
            <w:left w:val="none" w:sz="0" w:space="0" w:color="auto"/>
            <w:bottom w:val="none" w:sz="0" w:space="0" w:color="auto"/>
            <w:right w:val="none" w:sz="0" w:space="0" w:color="auto"/>
          </w:divBdr>
        </w:div>
        <w:div w:id="1522164616">
          <w:marLeft w:val="0"/>
          <w:marRight w:val="0"/>
          <w:marTop w:val="0"/>
          <w:marBottom w:val="0"/>
          <w:divBdr>
            <w:top w:val="none" w:sz="0" w:space="0" w:color="auto"/>
            <w:left w:val="none" w:sz="0" w:space="0" w:color="auto"/>
            <w:bottom w:val="none" w:sz="0" w:space="0" w:color="auto"/>
            <w:right w:val="none" w:sz="0" w:space="0" w:color="auto"/>
          </w:divBdr>
        </w:div>
        <w:div w:id="2018075891">
          <w:marLeft w:val="0"/>
          <w:marRight w:val="0"/>
          <w:marTop w:val="0"/>
          <w:marBottom w:val="0"/>
          <w:divBdr>
            <w:top w:val="none" w:sz="0" w:space="0" w:color="auto"/>
            <w:left w:val="none" w:sz="0" w:space="0" w:color="auto"/>
            <w:bottom w:val="none" w:sz="0" w:space="0" w:color="auto"/>
            <w:right w:val="none" w:sz="0" w:space="0" w:color="auto"/>
          </w:divBdr>
        </w:div>
        <w:div w:id="1557349937">
          <w:marLeft w:val="0"/>
          <w:marRight w:val="0"/>
          <w:marTop w:val="0"/>
          <w:marBottom w:val="0"/>
          <w:divBdr>
            <w:top w:val="none" w:sz="0" w:space="0" w:color="auto"/>
            <w:left w:val="none" w:sz="0" w:space="0" w:color="auto"/>
            <w:bottom w:val="none" w:sz="0" w:space="0" w:color="auto"/>
            <w:right w:val="none" w:sz="0" w:space="0" w:color="auto"/>
          </w:divBdr>
        </w:div>
        <w:div w:id="1551108386">
          <w:marLeft w:val="0"/>
          <w:marRight w:val="0"/>
          <w:marTop w:val="0"/>
          <w:marBottom w:val="0"/>
          <w:divBdr>
            <w:top w:val="none" w:sz="0" w:space="0" w:color="auto"/>
            <w:left w:val="none" w:sz="0" w:space="0" w:color="auto"/>
            <w:bottom w:val="none" w:sz="0" w:space="0" w:color="auto"/>
            <w:right w:val="none" w:sz="0" w:space="0" w:color="auto"/>
          </w:divBdr>
        </w:div>
        <w:div w:id="1953392935">
          <w:marLeft w:val="0"/>
          <w:marRight w:val="0"/>
          <w:marTop w:val="0"/>
          <w:marBottom w:val="0"/>
          <w:divBdr>
            <w:top w:val="none" w:sz="0" w:space="0" w:color="auto"/>
            <w:left w:val="none" w:sz="0" w:space="0" w:color="auto"/>
            <w:bottom w:val="none" w:sz="0" w:space="0" w:color="auto"/>
            <w:right w:val="none" w:sz="0" w:space="0" w:color="auto"/>
          </w:divBdr>
        </w:div>
        <w:div w:id="325330099">
          <w:marLeft w:val="0"/>
          <w:marRight w:val="0"/>
          <w:marTop w:val="0"/>
          <w:marBottom w:val="0"/>
          <w:divBdr>
            <w:top w:val="none" w:sz="0" w:space="0" w:color="auto"/>
            <w:left w:val="none" w:sz="0" w:space="0" w:color="auto"/>
            <w:bottom w:val="none" w:sz="0" w:space="0" w:color="auto"/>
            <w:right w:val="none" w:sz="0" w:space="0" w:color="auto"/>
          </w:divBdr>
        </w:div>
        <w:div w:id="2001496071">
          <w:marLeft w:val="0"/>
          <w:marRight w:val="0"/>
          <w:marTop w:val="0"/>
          <w:marBottom w:val="0"/>
          <w:divBdr>
            <w:top w:val="none" w:sz="0" w:space="0" w:color="auto"/>
            <w:left w:val="none" w:sz="0" w:space="0" w:color="auto"/>
            <w:bottom w:val="none" w:sz="0" w:space="0" w:color="auto"/>
            <w:right w:val="none" w:sz="0" w:space="0" w:color="auto"/>
          </w:divBdr>
        </w:div>
        <w:div w:id="61805244">
          <w:marLeft w:val="0"/>
          <w:marRight w:val="0"/>
          <w:marTop w:val="0"/>
          <w:marBottom w:val="0"/>
          <w:divBdr>
            <w:top w:val="none" w:sz="0" w:space="0" w:color="auto"/>
            <w:left w:val="none" w:sz="0" w:space="0" w:color="auto"/>
            <w:bottom w:val="none" w:sz="0" w:space="0" w:color="auto"/>
            <w:right w:val="none" w:sz="0" w:space="0" w:color="auto"/>
          </w:divBdr>
        </w:div>
        <w:div w:id="1402949175">
          <w:marLeft w:val="0"/>
          <w:marRight w:val="0"/>
          <w:marTop w:val="0"/>
          <w:marBottom w:val="0"/>
          <w:divBdr>
            <w:top w:val="none" w:sz="0" w:space="0" w:color="auto"/>
            <w:left w:val="none" w:sz="0" w:space="0" w:color="auto"/>
            <w:bottom w:val="none" w:sz="0" w:space="0" w:color="auto"/>
            <w:right w:val="none" w:sz="0" w:space="0" w:color="auto"/>
          </w:divBdr>
        </w:div>
        <w:div w:id="979532932">
          <w:marLeft w:val="0"/>
          <w:marRight w:val="0"/>
          <w:marTop w:val="0"/>
          <w:marBottom w:val="0"/>
          <w:divBdr>
            <w:top w:val="none" w:sz="0" w:space="0" w:color="auto"/>
            <w:left w:val="none" w:sz="0" w:space="0" w:color="auto"/>
            <w:bottom w:val="none" w:sz="0" w:space="0" w:color="auto"/>
            <w:right w:val="none" w:sz="0" w:space="0" w:color="auto"/>
          </w:divBdr>
        </w:div>
        <w:div w:id="317802854">
          <w:marLeft w:val="0"/>
          <w:marRight w:val="0"/>
          <w:marTop w:val="0"/>
          <w:marBottom w:val="0"/>
          <w:divBdr>
            <w:top w:val="none" w:sz="0" w:space="0" w:color="auto"/>
            <w:left w:val="none" w:sz="0" w:space="0" w:color="auto"/>
            <w:bottom w:val="none" w:sz="0" w:space="0" w:color="auto"/>
            <w:right w:val="none" w:sz="0" w:space="0" w:color="auto"/>
          </w:divBdr>
        </w:div>
        <w:div w:id="2021005609">
          <w:marLeft w:val="0"/>
          <w:marRight w:val="0"/>
          <w:marTop w:val="0"/>
          <w:marBottom w:val="0"/>
          <w:divBdr>
            <w:top w:val="none" w:sz="0" w:space="0" w:color="auto"/>
            <w:left w:val="none" w:sz="0" w:space="0" w:color="auto"/>
            <w:bottom w:val="none" w:sz="0" w:space="0" w:color="auto"/>
            <w:right w:val="none" w:sz="0" w:space="0" w:color="auto"/>
          </w:divBdr>
        </w:div>
        <w:div w:id="1177304546">
          <w:marLeft w:val="0"/>
          <w:marRight w:val="0"/>
          <w:marTop w:val="0"/>
          <w:marBottom w:val="0"/>
          <w:divBdr>
            <w:top w:val="none" w:sz="0" w:space="0" w:color="auto"/>
            <w:left w:val="none" w:sz="0" w:space="0" w:color="auto"/>
            <w:bottom w:val="none" w:sz="0" w:space="0" w:color="auto"/>
            <w:right w:val="none" w:sz="0" w:space="0" w:color="auto"/>
          </w:divBdr>
        </w:div>
        <w:div w:id="591817418">
          <w:marLeft w:val="0"/>
          <w:marRight w:val="0"/>
          <w:marTop w:val="0"/>
          <w:marBottom w:val="0"/>
          <w:divBdr>
            <w:top w:val="none" w:sz="0" w:space="0" w:color="auto"/>
            <w:left w:val="none" w:sz="0" w:space="0" w:color="auto"/>
            <w:bottom w:val="none" w:sz="0" w:space="0" w:color="auto"/>
            <w:right w:val="none" w:sz="0" w:space="0" w:color="auto"/>
          </w:divBdr>
        </w:div>
        <w:div w:id="1781577">
          <w:marLeft w:val="0"/>
          <w:marRight w:val="0"/>
          <w:marTop w:val="0"/>
          <w:marBottom w:val="0"/>
          <w:divBdr>
            <w:top w:val="none" w:sz="0" w:space="0" w:color="auto"/>
            <w:left w:val="none" w:sz="0" w:space="0" w:color="auto"/>
            <w:bottom w:val="none" w:sz="0" w:space="0" w:color="auto"/>
            <w:right w:val="none" w:sz="0" w:space="0" w:color="auto"/>
          </w:divBdr>
        </w:div>
        <w:div w:id="560287348">
          <w:marLeft w:val="0"/>
          <w:marRight w:val="0"/>
          <w:marTop w:val="0"/>
          <w:marBottom w:val="0"/>
          <w:divBdr>
            <w:top w:val="none" w:sz="0" w:space="0" w:color="auto"/>
            <w:left w:val="none" w:sz="0" w:space="0" w:color="auto"/>
            <w:bottom w:val="none" w:sz="0" w:space="0" w:color="auto"/>
            <w:right w:val="none" w:sz="0" w:space="0" w:color="auto"/>
          </w:divBdr>
        </w:div>
        <w:div w:id="1725595307">
          <w:marLeft w:val="0"/>
          <w:marRight w:val="0"/>
          <w:marTop w:val="0"/>
          <w:marBottom w:val="0"/>
          <w:divBdr>
            <w:top w:val="none" w:sz="0" w:space="0" w:color="auto"/>
            <w:left w:val="none" w:sz="0" w:space="0" w:color="auto"/>
            <w:bottom w:val="none" w:sz="0" w:space="0" w:color="auto"/>
            <w:right w:val="none" w:sz="0" w:space="0" w:color="auto"/>
          </w:divBdr>
        </w:div>
        <w:div w:id="112868829">
          <w:marLeft w:val="0"/>
          <w:marRight w:val="0"/>
          <w:marTop w:val="0"/>
          <w:marBottom w:val="0"/>
          <w:divBdr>
            <w:top w:val="none" w:sz="0" w:space="0" w:color="auto"/>
            <w:left w:val="none" w:sz="0" w:space="0" w:color="auto"/>
            <w:bottom w:val="none" w:sz="0" w:space="0" w:color="auto"/>
            <w:right w:val="none" w:sz="0" w:space="0" w:color="auto"/>
          </w:divBdr>
        </w:div>
        <w:div w:id="1918392498">
          <w:marLeft w:val="0"/>
          <w:marRight w:val="0"/>
          <w:marTop w:val="0"/>
          <w:marBottom w:val="0"/>
          <w:divBdr>
            <w:top w:val="none" w:sz="0" w:space="0" w:color="auto"/>
            <w:left w:val="none" w:sz="0" w:space="0" w:color="auto"/>
            <w:bottom w:val="none" w:sz="0" w:space="0" w:color="auto"/>
            <w:right w:val="none" w:sz="0" w:space="0" w:color="auto"/>
          </w:divBdr>
        </w:div>
        <w:div w:id="1393233299">
          <w:marLeft w:val="0"/>
          <w:marRight w:val="0"/>
          <w:marTop w:val="0"/>
          <w:marBottom w:val="0"/>
          <w:divBdr>
            <w:top w:val="none" w:sz="0" w:space="0" w:color="auto"/>
            <w:left w:val="none" w:sz="0" w:space="0" w:color="auto"/>
            <w:bottom w:val="none" w:sz="0" w:space="0" w:color="auto"/>
            <w:right w:val="none" w:sz="0" w:space="0" w:color="auto"/>
          </w:divBdr>
        </w:div>
        <w:div w:id="1501889112">
          <w:marLeft w:val="0"/>
          <w:marRight w:val="0"/>
          <w:marTop w:val="0"/>
          <w:marBottom w:val="0"/>
          <w:divBdr>
            <w:top w:val="none" w:sz="0" w:space="0" w:color="auto"/>
            <w:left w:val="none" w:sz="0" w:space="0" w:color="auto"/>
            <w:bottom w:val="none" w:sz="0" w:space="0" w:color="auto"/>
            <w:right w:val="none" w:sz="0" w:space="0" w:color="auto"/>
          </w:divBdr>
        </w:div>
        <w:div w:id="1821069036">
          <w:marLeft w:val="0"/>
          <w:marRight w:val="0"/>
          <w:marTop w:val="0"/>
          <w:marBottom w:val="0"/>
          <w:divBdr>
            <w:top w:val="none" w:sz="0" w:space="0" w:color="auto"/>
            <w:left w:val="none" w:sz="0" w:space="0" w:color="auto"/>
            <w:bottom w:val="none" w:sz="0" w:space="0" w:color="auto"/>
            <w:right w:val="none" w:sz="0" w:space="0" w:color="auto"/>
          </w:divBdr>
        </w:div>
        <w:div w:id="1230380675">
          <w:marLeft w:val="0"/>
          <w:marRight w:val="0"/>
          <w:marTop w:val="0"/>
          <w:marBottom w:val="0"/>
          <w:divBdr>
            <w:top w:val="none" w:sz="0" w:space="0" w:color="auto"/>
            <w:left w:val="none" w:sz="0" w:space="0" w:color="auto"/>
            <w:bottom w:val="none" w:sz="0" w:space="0" w:color="auto"/>
            <w:right w:val="none" w:sz="0" w:space="0" w:color="auto"/>
          </w:divBdr>
        </w:div>
        <w:div w:id="678779686">
          <w:marLeft w:val="0"/>
          <w:marRight w:val="0"/>
          <w:marTop w:val="0"/>
          <w:marBottom w:val="0"/>
          <w:divBdr>
            <w:top w:val="none" w:sz="0" w:space="0" w:color="auto"/>
            <w:left w:val="none" w:sz="0" w:space="0" w:color="auto"/>
            <w:bottom w:val="none" w:sz="0" w:space="0" w:color="auto"/>
            <w:right w:val="none" w:sz="0" w:space="0" w:color="auto"/>
          </w:divBdr>
        </w:div>
        <w:div w:id="1679113861">
          <w:marLeft w:val="0"/>
          <w:marRight w:val="0"/>
          <w:marTop w:val="0"/>
          <w:marBottom w:val="0"/>
          <w:divBdr>
            <w:top w:val="none" w:sz="0" w:space="0" w:color="auto"/>
            <w:left w:val="none" w:sz="0" w:space="0" w:color="auto"/>
            <w:bottom w:val="none" w:sz="0" w:space="0" w:color="auto"/>
            <w:right w:val="none" w:sz="0" w:space="0" w:color="auto"/>
          </w:divBdr>
        </w:div>
        <w:div w:id="440733377">
          <w:marLeft w:val="0"/>
          <w:marRight w:val="0"/>
          <w:marTop w:val="0"/>
          <w:marBottom w:val="0"/>
          <w:divBdr>
            <w:top w:val="none" w:sz="0" w:space="0" w:color="auto"/>
            <w:left w:val="none" w:sz="0" w:space="0" w:color="auto"/>
            <w:bottom w:val="none" w:sz="0" w:space="0" w:color="auto"/>
            <w:right w:val="none" w:sz="0" w:space="0" w:color="auto"/>
          </w:divBdr>
        </w:div>
        <w:div w:id="290867522">
          <w:marLeft w:val="0"/>
          <w:marRight w:val="0"/>
          <w:marTop w:val="0"/>
          <w:marBottom w:val="0"/>
          <w:divBdr>
            <w:top w:val="none" w:sz="0" w:space="0" w:color="auto"/>
            <w:left w:val="none" w:sz="0" w:space="0" w:color="auto"/>
            <w:bottom w:val="none" w:sz="0" w:space="0" w:color="auto"/>
            <w:right w:val="none" w:sz="0" w:space="0" w:color="auto"/>
          </w:divBdr>
        </w:div>
        <w:div w:id="1943763654">
          <w:marLeft w:val="0"/>
          <w:marRight w:val="0"/>
          <w:marTop w:val="0"/>
          <w:marBottom w:val="0"/>
          <w:divBdr>
            <w:top w:val="none" w:sz="0" w:space="0" w:color="auto"/>
            <w:left w:val="none" w:sz="0" w:space="0" w:color="auto"/>
            <w:bottom w:val="none" w:sz="0" w:space="0" w:color="auto"/>
            <w:right w:val="none" w:sz="0" w:space="0" w:color="auto"/>
          </w:divBdr>
        </w:div>
        <w:div w:id="922177095">
          <w:marLeft w:val="0"/>
          <w:marRight w:val="0"/>
          <w:marTop w:val="0"/>
          <w:marBottom w:val="0"/>
          <w:divBdr>
            <w:top w:val="none" w:sz="0" w:space="0" w:color="auto"/>
            <w:left w:val="none" w:sz="0" w:space="0" w:color="auto"/>
            <w:bottom w:val="none" w:sz="0" w:space="0" w:color="auto"/>
            <w:right w:val="none" w:sz="0" w:space="0" w:color="auto"/>
          </w:divBdr>
        </w:div>
        <w:div w:id="726761165">
          <w:marLeft w:val="0"/>
          <w:marRight w:val="0"/>
          <w:marTop w:val="0"/>
          <w:marBottom w:val="0"/>
          <w:divBdr>
            <w:top w:val="none" w:sz="0" w:space="0" w:color="auto"/>
            <w:left w:val="none" w:sz="0" w:space="0" w:color="auto"/>
            <w:bottom w:val="none" w:sz="0" w:space="0" w:color="auto"/>
            <w:right w:val="none" w:sz="0" w:space="0" w:color="auto"/>
          </w:divBdr>
        </w:div>
        <w:div w:id="484514662">
          <w:marLeft w:val="0"/>
          <w:marRight w:val="0"/>
          <w:marTop w:val="0"/>
          <w:marBottom w:val="0"/>
          <w:divBdr>
            <w:top w:val="none" w:sz="0" w:space="0" w:color="auto"/>
            <w:left w:val="none" w:sz="0" w:space="0" w:color="auto"/>
            <w:bottom w:val="none" w:sz="0" w:space="0" w:color="auto"/>
            <w:right w:val="none" w:sz="0" w:space="0" w:color="auto"/>
          </w:divBdr>
        </w:div>
        <w:div w:id="902909109">
          <w:marLeft w:val="0"/>
          <w:marRight w:val="0"/>
          <w:marTop w:val="0"/>
          <w:marBottom w:val="0"/>
          <w:divBdr>
            <w:top w:val="none" w:sz="0" w:space="0" w:color="auto"/>
            <w:left w:val="none" w:sz="0" w:space="0" w:color="auto"/>
            <w:bottom w:val="none" w:sz="0" w:space="0" w:color="auto"/>
            <w:right w:val="none" w:sz="0" w:space="0" w:color="auto"/>
          </w:divBdr>
        </w:div>
        <w:div w:id="1787388171">
          <w:marLeft w:val="0"/>
          <w:marRight w:val="0"/>
          <w:marTop w:val="0"/>
          <w:marBottom w:val="0"/>
          <w:divBdr>
            <w:top w:val="none" w:sz="0" w:space="0" w:color="auto"/>
            <w:left w:val="none" w:sz="0" w:space="0" w:color="auto"/>
            <w:bottom w:val="none" w:sz="0" w:space="0" w:color="auto"/>
            <w:right w:val="none" w:sz="0" w:space="0" w:color="auto"/>
          </w:divBdr>
        </w:div>
        <w:div w:id="1970549042">
          <w:marLeft w:val="0"/>
          <w:marRight w:val="0"/>
          <w:marTop w:val="0"/>
          <w:marBottom w:val="0"/>
          <w:divBdr>
            <w:top w:val="none" w:sz="0" w:space="0" w:color="auto"/>
            <w:left w:val="none" w:sz="0" w:space="0" w:color="auto"/>
            <w:bottom w:val="none" w:sz="0" w:space="0" w:color="auto"/>
            <w:right w:val="none" w:sz="0" w:space="0" w:color="auto"/>
          </w:divBdr>
        </w:div>
        <w:div w:id="1800302576">
          <w:marLeft w:val="0"/>
          <w:marRight w:val="0"/>
          <w:marTop w:val="0"/>
          <w:marBottom w:val="0"/>
          <w:divBdr>
            <w:top w:val="none" w:sz="0" w:space="0" w:color="auto"/>
            <w:left w:val="none" w:sz="0" w:space="0" w:color="auto"/>
            <w:bottom w:val="none" w:sz="0" w:space="0" w:color="auto"/>
            <w:right w:val="none" w:sz="0" w:space="0" w:color="auto"/>
          </w:divBdr>
        </w:div>
        <w:div w:id="41254211">
          <w:marLeft w:val="0"/>
          <w:marRight w:val="0"/>
          <w:marTop w:val="0"/>
          <w:marBottom w:val="0"/>
          <w:divBdr>
            <w:top w:val="none" w:sz="0" w:space="0" w:color="auto"/>
            <w:left w:val="none" w:sz="0" w:space="0" w:color="auto"/>
            <w:bottom w:val="none" w:sz="0" w:space="0" w:color="auto"/>
            <w:right w:val="none" w:sz="0" w:space="0" w:color="auto"/>
          </w:divBdr>
        </w:div>
        <w:div w:id="718672495">
          <w:marLeft w:val="0"/>
          <w:marRight w:val="0"/>
          <w:marTop w:val="0"/>
          <w:marBottom w:val="0"/>
          <w:divBdr>
            <w:top w:val="none" w:sz="0" w:space="0" w:color="auto"/>
            <w:left w:val="none" w:sz="0" w:space="0" w:color="auto"/>
            <w:bottom w:val="none" w:sz="0" w:space="0" w:color="auto"/>
            <w:right w:val="none" w:sz="0" w:space="0" w:color="auto"/>
          </w:divBdr>
        </w:div>
        <w:div w:id="892815362">
          <w:marLeft w:val="0"/>
          <w:marRight w:val="0"/>
          <w:marTop w:val="0"/>
          <w:marBottom w:val="0"/>
          <w:divBdr>
            <w:top w:val="none" w:sz="0" w:space="0" w:color="auto"/>
            <w:left w:val="none" w:sz="0" w:space="0" w:color="auto"/>
            <w:bottom w:val="none" w:sz="0" w:space="0" w:color="auto"/>
            <w:right w:val="none" w:sz="0" w:space="0" w:color="auto"/>
          </w:divBdr>
        </w:div>
        <w:div w:id="310721195">
          <w:marLeft w:val="0"/>
          <w:marRight w:val="0"/>
          <w:marTop w:val="0"/>
          <w:marBottom w:val="0"/>
          <w:divBdr>
            <w:top w:val="none" w:sz="0" w:space="0" w:color="auto"/>
            <w:left w:val="none" w:sz="0" w:space="0" w:color="auto"/>
            <w:bottom w:val="none" w:sz="0" w:space="0" w:color="auto"/>
            <w:right w:val="none" w:sz="0" w:space="0" w:color="auto"/>
          </w:divBdr>
        </w:div>
        <w:div w:id="1501235145">
          <w:marLeft w:val="0"/>
          <w:marRight w:val="0"/>
          <w:marTop w:val="0"/>
          <w:marBottom w:val="0"/>
          <w:divBdr>
            <w:top w:val="none" w:sz="0" w:space="0" w:color="auto"/>
            <w:left w:val="none" w:sz="0" w:space="0" w:color="auto"/>
            <w:bottom w:val="none" w:sz="0" w:space="0" w:color="auto"/>
            <w:right w:val="none" w:sz="0" w:space="0" w:color="auto"/>
          </w:divBdr>
        </w:div>
        <w:div w:id="1177887645">
          <w:marLeft w:val="0"/>
          <w:marRight w:val="0"/>
          <w:marTop w:val="0"/>
          <w:marBottom w:val="0"/>
          <w:divBdr>
            <w:top w:val="none" w:sz="0" w:space="0" w:color="auto"/>
            <w:left w:val="none" w:sz="0" w:space="0" w:color="auto"/>
            <w:bottom w:val="none" w:sz="0" w:space="0" w:color="auto"/>
            <w:right w:val="none" w:sz="0" w:space="0" w:color="auto"/>
          </w:divBdr>
        </w:div>
        <w:div w:id="1568413293">
          <w:marLeft w:val="0"/>
          <w:marRight w:val="0"/>
          <w:marTop w:val="0"/>
          <w:marBottom w:val="0"/>
          <w:divBdr>
            <w:top w:val="none" w:sz="0" w:space="0" w:color="auto"/>
            <w:left w:val="none" w:sz="0" w:space="0" w:color="auto"/>
            <w:bottom w:val="none" w:sz="0" w:space="0" w:color="auto"/>
            <w:right w:val="none" w:sz="0" w:space="0" w:color="auto"/>
          </w:divBdr>
        </w:div>
        <w:div w:id="1340036316">
          <w:marLeft w:val="0"/>
          <w:marRight w:val="0"/>
          <w:marTop w:val="0"/>
          <w:marBottom w:val="0"/>
          <w:divBdr>
            <w:top w:val="none" w:sz="0" w:space="0" w:color="auto"/>
            <w:left w:val="none" w:sz="0" w:space="0" w:color="auto"/>
            <w:bottom w:val="none" w:sz="0" w:space="0" w:color="auto"/>
            <w:right w:val="none" w:sz="0" w:space="0" w:color="auto"/>
          </w:divBdr>
        </w:div>
        <w:div w:id="774324650">
          <w:marLeft w:val="0"/>
          <w:marRight w:val="0"/>
          <w:marTop w:val="0"/>
          <w:marBottom w:val="0"/>
          <w:divBdr>
            <w:top w:val="none" w:sz="0" w:space="0" w:color="auto"/>
            <w:left w:val="none" w:sz="0" w:space="0" w:color="auto"/>
            <w:bottom w:val="none" w:sz="0" w:space="0" w:color="auto"/>
            <w:right w:val="none" w:sz="0" w:space="0" w:color="auto"/>
          </w:divBdr>
        </w:div>
        <w:div w:id="1049183753">
          <w:marLeft w:val="0"/>
          <w:marRight w:val="0"/>
          <w:marTop w:val="0"/>
          <w:marBottom w:val="0"/>
          <w:divBdr>
            <w:top w:val="none" w:sz="0" w:space="0" w:color="auto"/>
            <w:left w:val="none" w:sz="0" w:space="0" w:color="auto"/>
            <w:bottom w:val="none" w:sz="0" w:space="0" w:color="auto"/>
            <w:right w:val="none" w:sz="0" w:space="0" w:color="auto"/>
          </w:divBdr>
        </w:div>
        <w:div w:id="1411852382">
          <w:marLeft w:val="0"/>
          <w:marRight w:val="0"/>
          <w:marTop w:val="0"/>
          <w:marBottom w:val="0"/>
          <w:divBdr>
            <w:top w:val="none" w:sz="0" w:space="0" w:color="auto"/>
            <w:left w:val="none" w:sz="0" w:space="0" w:color="auto"/>
            <w:bottom w:val="none" w:sz="0" w:space="0" w:color="auto"/>
            <w:right w:val="none" w:sz="0" w:space="0" w:color="auto"/>
          </w:divBdr>
        </w:div>
        <w:div w:id="934940853">
          <w:marLeft w:val="0"/>
          <w:marRight w:val="0"/>
          <w:marTop w:val="0"/>
          <w:marBottom w:val="0"/>
          <w:divBdr>
            <w:top w:val="none" w:sz="0" w:space="0" w:color="auto"/>
            <w:left w:val="none" w:sz="0" w:space="0" w:color="auto"/>
            <w:bottom w:val="none" w:sz="0" w:space="0" w:color="auto"/>
            <w:right w:val="none" w:sz="0" w:space="0" w:color="auto"/>
          </w:divBdr>
        </w:div>
        <w:div w:id="1826431429">
          <w:marLeft w:val="0"/>
          <w:marRight w:val="0"/>
          <w:marTop w:val="0"/>
          <w:marBottom w:val="0"/>
          <w:divBdr>
            <w:top w:val="none" w:sz="0" w:space="0" w:color="auto"/>
            <w:left w:val="none" w:sz="0" w:space="0" w:color="auto"/>
            <w:bottom w:val="none" w:sz="0" w:space="0" w:color="auto"/>
            <w:right w:val="none" w:sz="0" w:space="0" w:color="auto"/>
          </w:divBdr>
        </w:div>
        <w:div w:id="653146566">
          <w:marLeft w:val="0"/>
          <w:marRight w:val="0"/>
          <w:marTop w:val="0"/>
          <w:marBottom w:val="0"/>
          <w:divBdr>
            <w:top w:val="none" w:sz="0" w:space="0" w:color="auto"/>
            <w:left w:val="none" w:sz="0" w:space="0" w:color="auto"/>
            <w:bottom w:val="none" w:sz="0" w:space="0" w:color="auto"/>
            <w:right w:val="none" w:sz="0" w:space="0" w:color="auto"/>
          </w:divBdr>
        </w:div>
        <w:div w:id="1834564397">
          <w:marLeft w:val="0"/>
          <w:marRight w:val="0"/>
          <w:marTop w:val="0"/>
          <w:marBottom w:val="0"/>
          <w:divBdr>
            <w:top w:val="none" w:sz="0" w:space="0" w:color="auto"/>
            <w:left w:val="none" w:sz="0" w:space="0" w:color="auto"/>
            <w:bottom w:val="none" w:sz="0" w:space="0" w:color="auto"/>
            <w:right w:val="none" w:sz="0" w:space="0" w:color="auto"/>
          </w:divBdr>
        </w:div>
        <w:div w:id="1372992243">
          <w:marLeft w:val="0"/>
          <w:marRight w:val="0"/>
          <w:marTop w:val="0"/>
          <w:marBottom w:val="0"/>
          <w:divBdr>
            <w:top w:val="none" w:sz="0" w:space="0" w:color="auto"/>
            <w:left w:val="none" w:sz="0" w:space="0" w:color="auto"/>
            <w:bottom w:val="none" w:sz="0" w:space="0" w:color="auto"/>
            <w:right w:val="none" w:sz="0" w:space="0" w:color="auto"/>
          </w:divBdr>
        </w:div>
        <w:div w:id="457068708">
          <w:marLeft w:val="0"/>
          <w:marRight w:val="0"/>
          <w:marTop w:val="0"/>
          <w:marBottom w:val="0"/>
          <w:divBdr>
            <w:top w:val="none" w:sz="0" w:space="0" w:color="auto"/>
            <w:left w:val="none" w:sz="0" w:space="0" w:color="auto"/>
            <w:bottom w:val="none" w:sz="0" w:space="0" w:color="auto"/>
            <w:right w:val="none" w:sz="0" w:space="0" w:color="auto"/>
          </w:divBdr>
        </w:div>
        <w:div w:id="1158812960">
          <w:marLeft w:val="0"/>
          <w:marRight w:val="0"/>
          <w:marTop w:val="0"/>
          <w:marBottom w:val="0"/>
          <w:divBdr>
            <w:top w:val="none" w:sz="0" w:space="0" w:color="auto"/>
            <w:left w:val="none" w:sz="0" w:space="0" w:color="auto"/>
            <w:bottom w:val="none" w:sz="0" w:space="0" w:color="auto"/>
            <w:right w:val="none" w:sz="0" w:space="0" w:color="auto"/>
          </w:divBdr>
        </w:div>
        <w:div w:id="1949963823">
          <w:marLeft w:val="0"/>
          <w:marRight w:val="0"/>
          <w:marTop w:val="0"/>
          <w:marBottom w:val="0"/>
          <w:divBdr>
            <w:top w:val="none" w:sz="0" w:space="0" w:color="auto"/>
            <w:left w:val="none" w:sz="0" w:space="0" w:color="auto"/>
            <w:bottom w:val="none" w:sz="0" w:space="0" w:color="auto"/>
            <w:right w:val="none" w:sz="0" w:space="0" w:color="auto"/>
          </w:divBdr>
        </w:div>
        <w:div w:id="529533230">
          <w:marLeft w:val="0"/>
          <w:marRight w:val="0"/>
          <w:marTop w:val="0"/>
          <w:marBottom w:val="0"/>
          <w:divBdr>
            <w:top w:val="none" w:sz="0" w:space="0" w:color="auto"/>
            <w:left w:val="none" w:sz="0" w:space="0" w:color="auto"/>
            <w:bottom w:val="none" w:sz="0" w:space="0" w:color="auto"/>
            <w:right w:val="none" w:sz="0" w:space="0" w:color="auto"/>
          </w:divBdr>
        </w:div>
        <w:div w:id="863321314">
          <w:marLeft w:val="0"/>
          <w:marRight w:val="0"/>
          <w:marTop w:val="0"/>
          <w:marBottom w:val="0"/>
          <w:divBdr>
            <w:top w:val="none" w:sz="0" w:space="0" w:color="auto"/>
            <w:left w:val="none" w:sz="0" w:space="0" w:color="auto"/>
            <w:bottom w:val="none" w:sz="0" w:space="0" w:color="auto"/>
            <w:right w:val="none" w:sz="0" w:space="0" w:color="auto"/>
          </w:divBdr>
        </w:div>
        <w:div w:id="965506723">
          <w:marLeft w:val="0"/>
          <w:marRight w:val="0"/>
          <w:marTop w:val="0"/>
          <w:marBottom w:val="0"/>
          <w:divBdr>
            <w:top w:val="none" w:sz="0" w:space="0" w:color="auto"/>
            <w:left w:val="none" w:sz="0" w:space="0" w:color="auto"/>
            <w:bottom w:val="none" w:sz="0" w:space="0" w:color="auto"/>
            <w:right w:val="none" w:sz="0" w:space="0" w:color="auto"/>
          </w:divBdr>
        </w:div>
        <w:div w:id="1765616060">
          <w:marLeft w:val="0"/>
          <w:marRight w:val="0"/>
          <w:marTop w:val="0"/>
          <w:marBottom w:val="0"/>
          <w:divBdr>
            <w:top w:val="none" w:sz="0" w:space="0" w:color="auto"/>
            <w:left w:val="none" w:sz="0" w:space="0" w:color="auto"/>
            <w:bottom w:val="none" w:sz="0" w:space="0" w:color="auto"/>
            <w:right w:val="none" w:sz="0" w:space="0" w:color="auto"/>
          </w:divBdr>
        </w:div>
        <w:div w:id="906721392">
          <w:marLeft w:val="0"/>
          <w:marRight w:val="0"/>
          <w:marTop w:val="0"/>
          <w:marBottom w:val="0"/>
          <w:divBdr>
            <w:top w:val="none" w:sz="0" w:space="0" w:color="auto"/>
            <w:left w:val="none" w:sz="0" w:space="0" w:color="auto"/>
            <w:bottom w:val="none" w:sz="0" w:space="0" w:color="auto"/>
            <w:right w:val="none" w:sz="0" w:space="0" w:color="auto"/>
          </w:divBdr>
        </w:div>
        <w:div w:id="523861435">
          <w:marLeft w:val="0"/>
          <w:marRight w:val="0"/>
          <w:marTop w:val="0"/>
          <w:marBottom w:val="0"/>
          <w:divBdr>
            <w:top w:val="none" w:sz="0" w:space="0" w:color="auto"/>
            <w:left w:val="none" w:sz="0" w:space="0" w:color="auto"/>
            <w:bottom w:val="none" w:sz="0" w:space="0" w:color="auto"/>
            <w:right w:val="none" w:sz="0" w:space="0" w:color="auto"/>
          </w:divBdr>
        </w:div>
        <w:div w:id="716667468">
          <w:marLeft w:val="0"/>
          <w:marRight w:val="0"/>
          <w:marTop w:val="0"/>
          <w:marBottom w:val="0"/>
          <w:divBdr>
            <w:top w:val="none" w:sz="0" w:space="0" w:color="auto"/>
            <w:left w:val="none" w:sz="0" w:space="0" w:color="auto"/>
            <w:bottom w:val="none" w:sz="0" w:space="0" w:color="auto"/>
            <w:right w:val="none" w:sz="0" w:space="0" w:color="auto"/>
          </w:divBdr>
        </w:div>
        <w:div w:id="1951469532">
          <w:marLeft w:val="0"/>
          <w:marRight w:val="0"/>
          <w:marTop w:val="0"/>
          <w:marBottom w:val="0"/>
          <w:divBdr>
            <w:top w:val="none" w:sz="0" w:space="0" w:color="auto"/>
            <w:left w:val="none" w:sz="0" w:space="0" w:color="auto"/>
            <w:bottom w:val="none" w:sz="0" w:space="0" w:color="auto"/>
            <w:right w:val="none" w:sz="0" w:space="0" w:color="auto"/>
          </w:divBdr>
        </w:div>
        <w:div w:id="2126266414">
          <w:marLeft w:val="0"/>
          <w:marRight w:val="0"/>
          <w:marTop w:val="0"/>
          <w:marBottom w:val="0"/>
          <w:divBdr>
            <w:top w:val="none" w:sz="0" w:space="0" w:color="auto"/>
            <w:left w:val="none" w:sz="0" w:space="0" w:color="auto"/>
            <w:bottom w:val="none" w:sz="0" w:space="0" w:color="auto"/>
            <w:right w:val="none" w:sz="0" w:space="0" w:color="auto"/>
          </w:divBdr>
        </w:div>
        <w:div w:id="1130978334">
          <w:marLeft w:val="0"/>
          <w:marRight w:val="0"/>
          <w:marTop w:val="0"/>
          <w:marBottom w:val="0"/>
          <w:divBdr>
            <w:top w:val="none" w:sz="0" w:space="0" w:color="auto"/>
            <w:left w:val="none" w:sz="0" w:space="0" w:color="auto"/>
            <w:bottom w:val="none" w:sz="0" w:space="0" w:color="auto"/>
            <w:right w:val="none" w:sz="0" w:space="0" w:color="auto"/>
          </w:divBdr>
        </w:div>
        <w:div w:id="400446181">
          <w:marLeft w:val="0"/>
          <w:marRight w:val="0"/>
          <w:marTop w:val="0"/>
          <w:marBottom w:val="0"/>
          <w:divBdr>
            <w:top w:val="none" w:sz="0" w:space="0" w:color="auto"/>
            <w:left w:val="none" w:sz="0" w:space="0" w:color="auto"/>
            <w:bottom w:val="none" w:sz="0" w:space="0" w:color="auto"/>
            <w:right w:val="none" w:sz="0" w:space="0" w:color="auto"/>
          </w:divBdr>
        </w:div>
        <w:div w:id="996108979">
          <w:marLeft w:val="0"/>
          <w:marRight w:val="0"/>
          <w:marTop w:val="0"/>
          <w:marBottom w:val="0"/>
          <w:divBdr>
            <w:top w:val="none" w:sz="0" w:space="0" w:color="auto"/>
            <w:left w:val="none" w:sz="0" w:space="0" w:color="auto"/>
            <w:bottom w:val="none" w:sz="0" w:space="0" w:color="auto"/>
            <w:right w:val="none" w:sz="0" w:space="0" w:color="auto"/>
          </w:divBdr>
        </w:div>
        <w:div w:id="2044549402">
          <w:marLeft w:val="0"/>
          <w:marRight w:val="0"/>
          <w:marTop w:val="0"/>
          <w:marBottom w:val="0"/>
          <w:divBdr>
            <w:top w:val="none" w:sz="0" w:space="0" w:color="auto"/>
            <w:left w:val="none" w:sz="0" w:space="0" w:color="auto"/>
            <w:bottom w:val="none" w:sz="0" w:space="0" w:color="auto"/>
            <w:right w:val="none" w:sz="0" w:space="0" w:color="auto"/>
          </w:divBdr>
        </w:div>
        <w:div w:id="1640577471">
          <w:marLeft w:val="0"/>
          <w:marRight w:val="0"/>
          <w:marTop w:val="0"/>
          <w:marBottom w:val="0"/>
          <w:divBdr>
            <w:top w:val="none" w:sz="0" w:space="0" w:color="auto"/>
            <w:left w:val="none" w:sz="0" w:space="0" w:color="auto"/>
            <w:bottom w:val="none" w:sz="0" w:space="0" w:color="auto"/>
            <w:right w:val="none" w:sz="0" w:space="0" w:color="auto"/>
          </w:divBdr>
        </w:div>
        <w:div w:id="1632663059">
          <w:marLeft w:val="0"/>
          <w:marRight w:val="0"/>
          <w:marTop w:val="0"/>
          <w:marBottom w:val="0"/>
          <w:divBdr>
            <w:top w:val="none" w:sz="0" w:space="0" w:color="auto"/>
            <w:left w:val="none" w:sz="0" w:space="0" w:color="auto"/>
            <w:bottom w:val="none" w:sz="0" w:space="0" w:color="auto"/>
            <w:right w:val="none" w:sz="0" w:space="0" w:color="auto"/>
          </w:divBdr>
        </w:div>
        <w:div w:id="1425759969">
          <w:marLeft w:val="0"/>
          <w:marRight w:val="0"/>
          <w:marTop w:val="0"/>
          <w:marBottom w:val="0"/>
          <w:divBdr>
            <w:top w:val="none" w:sz="0" w:space="0" w:color="auto"/>
            <w:left w:val="none" w:sz="0" w:space="0" w:color="auto"/>
            <w:bottom w:val="none" w:sz="0" w:space="0" w:color="auto"/>
            <w:right w:val="none" w:sz="0" w:space="0" w:color="auto"/>
          </w:divBdr>
        </w:div>
        <w:div w:id="1967344037">
          <w:marLeft w:val="0"/>
          <w:marRight w:val="0"/>
          <w:marTop w:val="0"/>
          <w:marBottom w:val="0"/>
          <w:divBdr>
            <w:top w:val="none" w:sz="0" w:space="0" w:color="auto"/>
            <w:left w:val="none" w:sz="0" w:space="0" w:color="auto"/>
            <w:bottom w:val="none" w:sz="0" w:space="0" w:color="auto"/>
            <w:right w:val="none" w:sz="0" w:space="0" w:color="auto"/>
          </w:divBdr>
        </w:div>
        <w:div w:id="1654942172">
          <w:marLeft w:val="0"/>
          <w:marRight w:val="0"/>
          <w:marTop w:val="0"/>
          <w:marBottom w:val="0"/>
          <w:divBdr>
            <w:top w:val="none" w:sz="0" w:space="0" w:color="auto"/>
            <w:left w:val="none" w:sz="0" w:space="0" w:color="auto"/>
            <w:bottom w:val="none" w:sz="0" w:space="0" w:color="auto"/>
            <w:right w:val="none" w:sz="0" w:space="0" w:color="auto"/>
          </w:divBdr>
        </w:div>
        <w:div w:id="948128554">
          <w:marLeft w:val="0"/>
          <w:marRight w:val="0"/>
          <w:marTop w:val="0"/>
          <w:marBottom w:val="0"/>
          <w:divBdr>
            <w:top w:val="none" w:sz="0" w:space="0" w:color="auto"/>
            <w:left w:val="none" w:sz="0" w:space="0" w:color="auto"/>
            <w:bottom w:val="none" w:sz="0" w:space="0" w:color="auto"/>
            <w:right w:val="none" w:sz="0" w:space="0" w:color="auto"/>
          </w:divBdr>
        </w:div>
        <w:div w:id="608200353">
          <w:marLeft w:val="0"/>
          <w:marRight w:val="0"/>
          <w:marTop w:val="0"/>
          <w:marBottom w:val="0"/>
          <w:divBdr>
            <w:top w:val="none" w:sz="0" w:space="0" w:color="auto"/>
            <w:left w:val="none" w:sz="0" w:space="0" w:color="auto"/>
            <w:bottom w:val="none" w:sz="0" w:space="0" w:color="auto"/>
            <w:right w:val="none" w:sz="0" w:space="0" w:color="auto"/>
          </w:divBdr>
        </w:div>
        <w:div w:id="1654024701">
          <w:marLeft w:val="0"/>
          <w:marRight w:val="0"/>
          <w:marTop w:val="0"/>
          <w:marBottom w:val="0"/>
          <w:divBdr>
            <w:top w:val="none" w:sz="0" w:space="0" w:color="auto"/>
            <w:left w:val="none" w:sz="0" w:space="0" w:color="auto"/>
            <w:bottom w:val="none" w:sz="0" w:space="0" w:color="auto"/>
            <w:right w:val="none" w:sz="0" w:space="0" w:color="auto"/>
          </w:divBdr>
        </w:div>
        <w:div w:id="962268695">
          <w:marLeft w:val="0"/>
          <w:marRight w:val="0"/>
          <w:marTop w:val="0"/>
          <w:marBottom w:val="0"/>
          <w:divBdr>
            <w:top w:val="none" w:sz="0" w:space="0" w:color="auto"/>
            <w:left w:val="none" w:sz="0" w:space="0" w:color="auto"/>
            <w:bottom w:val="none" w:sz="0" w:space="0" w:color="auto"/>
            <w:right w:val="none" w:sz="0" w:space="0" w:color="auto"/>
          </w:divBdr>
        </w:div>
        <w:div w:id="273176493">
          <w:marLeft w:val="0"/>
          <w:marRight w:val="0"/>
          <w:marTop w:val="0"/>
          <w:marBottom w:val="0"/>
          <w:divBdr>
            <w:top w:val="none" w:sz="0" w:space="0" w:color="auto"/>
            <w:left w:val="none" w:sz="0" w:space="0" w:color="auto"/>
            <w:bottom w:val="none" w:sz="0" w:space="0" w:color="auto"/>
            <w:right w:val="none" w:sz="0" w:space="0" w:color="auto"/>
          </w:divBdr>
        </w:div>
        <w:div w:id="929853619">
          <w:marLeft w:val="0"/>
          <w:marRight w:val="0"/>
          <w:marTop w:val="0"/>
          <w:marBottom w:val="0"/>
          <w:divBdr>
            <w:top w:val="none" w:sz="0" w:space="0" w:color="auto"/>
            <w:left w:val="none" w:sz="0" w:space="0" w:color="auto"/>
            <w:bottom w:val="none" w:sz="0" w:space="0" w:color="auto"/>
            <w:right w:val="none" w:sz="0" w:space="0" w:color="auto"/>
          </w:divBdr>
        </w:div>
        <w:div w:id="524028620">
          <w:marLeft w:val="0"/>
          <w:marRight w:val="0"/>
          <w:marTop w:val="0"/>
          <w:marBottom w:val="0"/>
          <w:divBdr>
            <w:top w:val="none" w:sz="0" w:space="0" w:color="auto"/>
            <w:left w:val="none" w:sz="0" w:space="0" w:color="auto"/>
            <w:bottom w:val="none" w:sz="0" w:space="0" w:color="auto"/>
            <w:right w:val="none" w:sz="0" w:space="0" w:color="auto"/>
          </w:divBdr>
        </w:div>
        <w:div w:id="752967374">
          <w:marLeft w:val="0"/>
          <w:marRight w:val="0"/>
          <w:marTop w:val="0"/>
          <w:marBottom w:val="0"/>
          <w:divBdr>
            <w:top w:val="none" w:sz="0" w:space="0" w:color="auto"/>
            <w:left w:val="none" w:sz="0" w:space="0" w:color="auto"/>
            <w:bottom w:val="none" w:sz="0" w:space="0" w:color="auto"/>
            <w:right w:val="none" w:sz="0" w:space="0" w:color="auto"/>
          </w:divBdr>
        </w:div>
        <w:div w:id="439841489">
          <w:marLeft w:val="0"/>
          <w:marRight w:val="0"/>
          <w:marTop w:val="0"/>
          <w:marBottom w:val="0"/>
          <w:divBdr>
            <w:top w:val="none" w:sz="0" w:space="0" w:color="auto"/>
            <w:left w:val="none" w:sz="0" w:space="0" w:color="auto"/>
            <w:bottom w:val="none" w:sz="0" w:space="0" w:color="auto"/>
            <w:right w:val="none" w:sz="0" w:space="0" w:color="auto"/>
          </w:divBdr>
        </w:div>
        <w:div w:id="1679964078">
          <w:marLeft w:val="0"/>
          <w:marRight w:val="0"/>
          <w:marTop w:val="0"/>
          <w:marBottom w:val="0"/>
          <w:divBdr>
            <w:top w:val="none" w:sz="0" w:space="0" w:color="auto"/>
            <w:left w:val="none" w:sz="0" w:space="0" w:color="auto"/>
            <w:bottom w:val="none" w:sz="0" w:space="0" w:color="auto"/>
            <w:right w:val="none" w:sz="0" w:space="0" w:color="auto"/>
          </w:divBdr>
        </w:div>
        <w:div w:id="958729781">
          <w:marLeft w:val="0"/>
          <w:marRight w:val="0"/>
          <w:marTop w:val="0"/>
          <w:marBottom w:val="0"/>
          <w:divBdr>
            <w:top w:val="none" w:sz="0" w:space="0" w:color="auto"/>
            <w:left w:val="none" w:sz="0" w:space="0" w:color="auto"/>
            <w:bottom w:val="none" w:sz="0" w:space="0" w:color="auto"/>
            <w:right w:val="none" w:sz="0" w:space="0" w:color="auto"/>
          </w:divBdr>
        </w:div>
        <w:div w:id="613634024">
          <w:marLeft w:val="0"/>
          <w:marRight w:val="0"/>
          <w:marTop w:val="0"/>
          <w:marBottom w:val="0"/>
          <w:divBdr>
            <w:top w:val="none" w:sz="0" w:space="0" w:color="auto"/>
            <w:left w:val="none" w:sz="0" w:space="0" w:color="auto"/>
            <w:bottom w:val="none" w:sz="0" w:space="0" w:color="auto"/>
            <w:right w:val="none" w:sz="0" w:space="0" w:color="auto"/>
          </w:divBdr>
        </w:div>
        <w:div w:id="332952100">
          <w:marLeft w:val="0"/>
          <w:marRight w:val="0"/>
          <w:marTop w:val="0"/>
          <w:marBottom w:val="0"/>
          <w:divBdr>
            <w:top w:val="none" w:sz="0" w:space="0" w:color="auto"/>
            <w:left w:val="none" w:sz="0" w:space="0" w:color="auto"/>
            <w:bottom w:val="none" w:sz="0" w:space="0" w:color="auto"/>
            <w:right w:val="none" w:sz="0" w:space="0" w:color="auto"/>
          </w:divBdr>
        </w:div>
        <w:div w:id="1770806876">
          <w:marLeft w:val="0"/>
          <w:marRight w:val="0"/>
          <w:marTop w:val="0"/>
          <w:marBottom w:val="0"/>
          <w:divBdr>
            <w:top w:val="none" w:sz="0" w:space="0" w:color="auto"/>
            <w:left w:val="none" w:sz="0" w:space="0" w:color="auto"/>
            <w:bottom w:val="none" w:sz="0" w:space="0" w:color="auto"/>
            <w:right w:val="none" w:sz="0" w:space="0" w:color="auto"/>
          </w:divBdr>
        </w:div>
        <w:div w:id="218329342">
          <w:marLeft w:val="0"/>
          <w:marRight w:val="0"/>
          <w:marTop w:val="0"/>
          <w:marBottom w:val="0"/>
          <w:divBdr>
            <w:top w:val="none" w:sz="0" w:space="0" w:color="auto"/>
            <w:left w:val="none" w:sz="0" w:space="0" w:color="auto"/>
            <w:bottom w:val="none" w:sz="0" w:space="0" w:color="auto"/>
            <w:right w:val="none" w:sz="0" w:space="0" w:color="auto"/>
          </w:divBdr>
        </w:div>
        <w:div w:id="1826819022">
          <w:marLeft w:val="0"/>
          <w:marRight w:val="0"/>
          <w:marTop w:val="0"/>
          <w:marBottom w:val="0"/>
          <w:divBdr>
            <w:top w:val="none" w:sz="0" w:space="0" w:color="auto"/>
            <w:left w:val="none" w:sz="0" w:space="0" w:color="auto"/>
            <w:bottom w:val="none" w:sz="0" w:space="0" w:color="auto"/>
            <w:right w:val="none" w:sz="0" w:space="0" w:color="auto"/>
          </w:divBdr>
        </w:div>
        <w:div w:id="1860973597">
          <w:marLeft w:val="0"/>
          <w:marRight w:val="0"/>
          <w:marTop w:val="0"/>
          <w:marBottom w:val="0"/>
          <w:divBdr>
            <w:top w:val="none" w:sz="0" w:space="0" w:color="auto"/>
            <w:left w:val="none" w:sz="0" w:space="0" w:color="auto"/>
            <w:bottom w:val="none" w:sz="0" w:space="0" w:color="auto"/>
            <w:right w:val="none" w:sz="0" w:space="0" w:color="auto"/>
          </w:divBdr>
        </w:div>
        <w:div w:id="1152676741">
          <w:marLeft w:val="0"/>
          <w:marRight w:val="0"/>
          <w:marTop w:val="0"/>
          <w:marBottom w:val="0"/>
          <w:divBdr>
            <w:top w:val="none" w:sz="0" w:space="0" w:color="auto"/>
            <w:left w:val="none" w:sz="0" w:space="0" w:color="auto"/>
            <w:bottom w:val="none" w:sz="0" w:space="0" w:color="auto"/>
            <w:right w:val="none" w:sz="0" w:space="0" w:color="auto"/>
          </w:divBdr>
        </w:div>
        <w:div w:id="1757630518">
          <w:marLeft w:val="0"/>
          <w:marRight w:val="0"/>
          <w:marTop w:val="0"/>
          <w:marBottom w:val="0"/>
          <w:divBdr>
            <w:top w:val="none" w:sz="0" w:space="0" w:color="auto"/>
            <w:left w:val="none" w:sz="0" w:space="0" w:color="auto"/>
            <w:bottom w:val="none" w:sz="0" w:space="0" w:color="auto"/>
            <w:right w:val="none" w:sz="0" w:space="0" w:color="auto"/>
          </w:divBdr>
        </w:div>
        <w:div w:id="905145066">
          <w:marLeft w:val="0"/>
          <w:marRight w:val="0"/>
          <w:marTop w:val="0"/>
          <w:marBottom w:val="0"/>
          <w:divBdr>
            <w:top w:val="none" w:sz="0" w:space="0" w:color="auto"/>
            <w:left w:val="none" w:sz="0" w:space="0" w:color="auto"/>
            <w:bottom w:val="none" w:sz="0" w:space="0" w:color="auto"/>
            <w:right w:val="none" w:sz="0" w:space="0" w:color="auto"/>
          </w:divBdr>
        </w:div>
        <w:div w:id="890193583">
          <w:marLeft w:val="0"/>
          <w:marRight w:val="0"/>
          <w:marTop w:val="0"/>
          <w:marBottom w:val="0"/>
          <w:divBdr>
            <w:top w:val="none" w:sz="0" w:space="0" w:color="auto"/>
            <w:left w:val="none" w:sz="0" w:space="0" w:color="auto"/>
            <w:bottom w:val="none" w:sz="0" w:space="0" w:color="auto"/>
            <w:right w:val="none" w:sz="0" w:space="0" w:color="auto"/>
          </w:divBdr>
        </w:div>
        <w:div w:id="996765395">
          <w:marLeft w:val="0"/>
          <w:marRight w:val="0"/>
          <w:marTop w:val="0"/>
          <w:marBottom w:val="0"/>
          <w:divBdr>
            <w:top w:val="none" w:sz="0" w:space="0" w:color="auto"/>
            <w:left w:val="none" w:sz="0" w:space="0" w:color="auto"/>
            <w:bottom w:val="none" w:sz="0" w:space="0" w:color="auto"/>
            <w:right w:val="none" w:sz="0" w:space="0" w:color="auto"/>
          </w:divBdr>
        </w:div>
        <w:div w:id="1008363625">
          <w:marLeft w:val="0"/>
          <w:marRight w:val="0"/>
          <w:marTop w:val="0"/>
          <w:marBottom w:val="0"/>
          <w:divBdr>
            <w:top w:val="none" w:sz="0" w:space="0" w:color="auto"/>
            <w:left w:val="none" w:sz="0" w:space="0" w:color="auto"/>
            <w:bottom w:val="none" w:sz="0" w:space="0" w:color="auto"/>
            <w:right w:val="none" w:sz="0" w:space="0" w:color="auto"/>
          </w:divBdr>
        </w:div>
        <w:div w:id="795484338">
          <w:marLeft w:val="0"/>
          <w:marRight w:val="0"/>
          <w:marTop w:val="0"/>
          <w:marBottom w:val="0"/>
          <w:divBdr>
            <w:top w:val="none" w:sz="0" w:space="0" w:color="auto"/>
            <w:left w:val="none" w:sz="0" w:space="0" w:color="auto"/>
            <w:bottom w:val="none" w:sz="0" w:space="0" w:color="auto"/>
            <w:right w:val="none" w:sz="0" w:space="0" w:color="auto"/>
          </w:divBdr>
        </w:div>
        <w:div w:id="1533614388">
          <w:marLeft w:val="0"/>
          <w:marRight w:val="0"/>
          <w:marTop w:val="0"/>
          <w:marBottom w:val="0"/>
          <w:divBdr>
            <w:top w:val="none" w:sz="0" w:space="0" w:color="auto"/>
            <w:left w:val="none" w:sz="0" w:space="0" w:color="auto"/>
            <w:bottom w:val="none" w:sz="0" w:space="0" w:color="auto"/>
            <w:right w:val="none" w:sz="0" w:space="0" w:color="auto"/>
          </w:divBdr>
        </w:div>
        <w:div w:id="2112893475">
          <w:marLeft w:val="0"/>
          <w:marRight w:val="0"/>
          <w:marTop w:val="0"/>
          <w:marBottom w:val="0"/>
          <w:divBdr>
            <w:top w:val="none" w:sz="0" w:space="0" w:color="auto"/>
            <w:left w:val="none" w:sz="0" w:space="0" w:color="auto"/>
            <w:bottom w:val="none" w:sz="0" w:space="0" w:color="auto"/>
            <w:right w:val="none" w:sz="0" w:space="0" w:color="auto"/>
          </w:divBdr>
        </w:div>
        <w:div w:id="17853224">
          <w:marLeft w:val="0"/>
          <w:marRight w:val="0"/>
          <w:marTop w:val="0"/>
          <w:marBottom w:val="0"/>
          <w:divBdr>
            <w:top w:val="none" w:sz="0" w:space="0" w:color="auto"/>
            <w:left w:val="none" w:sz="0" w:space="0" w:color="auto"/>
            <w:bottom w:val="none" w:sz="0" w:space="0" w:color="auto"/>
            <w:right w:val="none" w:sz="0" w:space="0" w:color="auto"/>
          </w:divBdr>
        </w:div>
        <w:div w:id="296109816">
          <w:marLeft w:val="0"/>
          <w:marRight w:val="0"/>
          <w:marTop w:val="0"/>
          <w:marBottom w:val="0"/>
          <w:divBdr>
            <w:top w:val="none" w:sz="0" w:space="0" w:color="auto"/>
            <w:left w:val="none" w:sz="0" w:space="0" w:color="auto"/>
            <w:bottom w:val="none" w:sz="0" w:space="0" w:color="auto"/>
            <w:right w:val="none" w:sz="0" w:space="0" w:color="auto"/>
          </w:divBdr>
        </w:div>
        <w:div w:id="580680542">
          <w:marLeft w:val="0"/>
          <w:marRight w:val="0"/>
          <w:marTop w:val="0"/>
          <w:marBottom w:val="0"/>
          <w:divBdr>
            <w:top w:val="none" w:sz="0" w:space="0" w:color="auto"/>
            <w:left w:val="none" w:sz="0" w:space="0" w:color="auto"/>
            <w:bottom w:val="none" w:sz="0" w:space="0" w:color="auto"/>
            <w:right w:val="none" w:sz="0" w:space="0" w:color="auto"/>
          </w:divBdr>
        </w:div>
        <w:div w:id="66463216">
          <w:marLeft w:val="0"/>
          <w:marRight w:val="0"/>
          <w:marTop w:val="0"/>
          <w:marBottom w:val="0"/>
          <w:divBdr>
            <w:top w:val="none" w:sz="0" w:space="0" w:color="auto"/>
            <w:left w:val="none" w:sz="0" w:space="0" w:color="auto"/>
            <w:bottom w:val="none" w:sz="0" w:space="0" w:color="auto"/>
            <w:right w:val="none" w:sz="0" w:space="0" w:color="auto"/>
          </w:divBdr>
        </w:div>
        <w:div w:id="2033260020">
          <w:marLeft w:val="0"/>
          <w:marRight w:val="0"/>
          <w:marTop w:val="0"/>
          <w:marBottom w:val="0"/>
          <w:divBdr>
            <w:top w:val="none" w:sz="0" w:space="0" w:color="auto"/>
            <w:left w:val="none" w:sz="0" w:space="0" w:color="auto"/>
            <w:bottom w:val="none" w:sz="0" w:space="0" w:color="auto"/>
            <w:right w:val="none" w:sz="0" w:space="0" w:color="auto"/>
          </w:divBdr>
        </w:div>
        <w:div w:id="1237546882">
          <w:marLeft w:val="0"/>
          <w:marRight w:val="0"/>
          <w:marTop w:val="0"/>
          <w:marBottom w:val="0"/>
          <w:divBdr>
            <w:top w:val="none" w:sz="0" w:space="0" w:color="auto"/>
            <w:left w:val="none" w:sz="0" w:space="0" w:color="auto"/>
            <w:bottom w:val="none" w:sz="0" w:space="0" w:color="auto"/>
            <w:right w:val="none" w:sz="0" w:space="0" w:color="auto"/>
          </w:divBdr>
        </w:div>
        <w:div w:id="1673675625">
          <w:marLeft w:val="0"/>
          <w:marRight w:val="0"/>
          <w:marTop w:val="0"/>
          <w:marBottom w:val="0"/>
          <w:divBdr>
            <w:top w:val="none" w:sz="0" w:space="0" w:color="auto"/>
            <w:left w:val="none" w:sz="0" w:space="0" w:color="auto"/>
            <w:bottom w:val="none" w:sz="0" w:space="0" w:color="auto"/>
            <w:right w:val="none" w:sz="0" w:space="0" w:color="auto"/>
          </w:divBdr>
        </w:div>
        <w:div w:id="800655081">
          <w:marLeft w:val="0"/>
          <w:marRight w:val="0"/>
          <w:marTop w:val="0"/>
          <w:marBottom w:val="0"/>
          <w:divBdr>
            <w:top w:val="none" w:sz="0" w:space="0" w:color="auto"/>
            <w:left w:val="none" w:sz="0" w:space="0" w:color="auto"/>
            <w:bottom w:val="none" w:sz="0" w:space="0" w:color="auto"/>
            <w:right w:val="none" w:sz="0" w:space="0" w:color="auto"/>
          </w:divBdr>
        </w:div>
        <w:div w:id="834878494">
          <w:marLeft w:val="0"/>
          <w:marRight w:val="0"/>
          <w:marTop w:val="0"/>
          <w:marBottom w:val="0"/>
          <w:divBdr>
            <w:top w:val="none" w:sz="0" w:space="0" w:color="auto"/>
            <w:left w:val="none" w:sz="0" w:space="0" w:color="auto"/>
            <w:bottom w:val="none" w:sz="0" w:space="0" w:color="auto"/>
            <w:right w:val="none" w:sz="0" w:space="0" w:color="auto"/>
          </w:divBdr>
        </w:div>
        <w:div w:id="1794404073">
          <w:marLeft w:val="0"/>
          <w:marRight w:val="0"/>
          <w:marTop w:val="0"/>
          <w:marBottom w:val="0"/>
          <w:divBdr>
            <w:top w:val="none" w:sz="0" w:space="0" w:color="auto"/>
            <w:left w:val="none" w:sz="0" w:space="0" w:color="auto"/>
            <w:bottom w:val="none" w:sz="0" w:space="0" w:color="auto"/>
            <w:right w:val="none" w:sz="0" w:space="0" w:color="auto"/>
          </w:divBdr>
        </w:div>
        <w:div w:id="444925258">
          <w:marLeft w:val="0"/>
          <w:marRight w:val="0"/>
          <w:marTop w:val="0"/>
          <w:marBottom w:val="0"/>
          <w:divBdr>
            <w:top w:val="none" w:sz="0" w:space="0" w:color="auto"/>
            <w:left w:val="none" w:sz="0" w:space="0" w:color="auto"/>
            <w:bottom w:val="none" w:sz="0" w:space="0" w:color="auto"/>
            <w:right w:val="none" w:sz="0" w:space="0" w:color="auto"/>
          </w:divBdr>
        </w:div>
        <w:div w:id="1609583435">
          <w:marLeft w:val="0"/>
          <w:marRight w:val="0"/>
          <w:marTop w:val="0"/>
          <w:marBottom w:val="0"/>
          <w:divBdr>
            <w:top w:val="none" w:sz="0" w:space="0" w:color="auto"/>
            <w:left w:val="none" w:sz="0" w:space="0" w:color="auto"/>
            <w:bottom w:val="none" w:sz="0" w:space="0" w:color="auto"/>
            <w:right w:val="none" w:sz="0" w:space="0" w:color="auto"/>
          </w:divBdr>
        </w:div>
        <w:div w:id="550386419">
          <w:marLeft w:val="0"/>
          <w:marRight w:val="0"/>
          <w:marTop w:val="0"/>
          <w:marBottom w:val="0"/>
          <w:divBdr>
            <w:top w:val="none" w:sz="0" w:space="0" w:color="auto"/>
            <w:left w:val="none" w:sz="0" w:space="0" w:color="auto"/>
            <w:bottom w:val="none" w:sz="0" w:space="0" w:color="auto"/>
            <w:right w:val="none" w:sz="0" w:space="0" w:color="auto"/>
          </w:divBdr>
        </w:div>
        <w:div w:id="184052422">
          <w:marLeft w:val="0"/>
          <w:marRight w:val="0"/>
          <w:marTop w:val="0"/>
          <w:marBottom w:val="0"/>
          <w:divBdr>
            <w:top w:val="none" w:sz="0" w:space="0" w:color="auto"/>
            <w:left w:val="none" w:sz="0" w:space="0" w:color="auto"/>
            <w:bottom w:val="none" w:sz="0" w:space="0" w:color="auto"/>
            <w:right w:val="none" w:sz="0" w:space="0" w:color="auto"/>
          </w:divBdr>
        </w:div>
        <w:div w:id="1143156625">
          <w:marLeft w:val="0"/>
          <w:marRight w:val="0"/>
          <w:marTop w:val="0"/>
          <w:marBottom w:val="0"/>
          <w:divBdr>
            <w:top w:val="none" w:sz="0" w:space="0" w:color="auto"/>
            <w:left w:val="none" w:sz="0" w:space="0" w:color="auto"/>
            <w:bottom w:val="none" w:sz="0" w:space="0" w:color="auto"/>
            <w:right w:val="none" w:sz="0" w:space="0" w:color="auto"/>
          </w:divBdr>
        </w:div>
        <w:div w:id="1404260208">
          <w:marLeft w:val="0"/>
          <w:marRight w:val="0"/>
          <w:marTop w:val="0"/>
          <w:marBottom w:val="0"/>
          <w:divBdr>
            <w:top w:val="none" w:sz="0" w:space="0" w:color="auto"/>
            <w:left w:val="none" w:sz="0" w:space="0" w:color="auto"/>
            <w:bottom w:val="none" w:sz="0" w:space="0" w:color="auto"/>
            <w:right w:val="none" w:sz="0" w:space="0" w:color="auto"/>
          </w:divBdr>
        </w:div>
        <w:div w:id="153033866">
          <w:marLeft w:val="0"/>
          <w:marRight w:val="0"/>
          <w:marTop w:val="0"/>
          <w:marBottom w:val="0"/>
          <w:divBdr>
            <w:top w:val="none" w:sz="0" w:space="0" w:color="auto"/>
            <w:left w:val="none" w:sz="0" w:space="0" w:color="auto"/>
            <w:bottom w:val="none" w:sz="0" w:space="0" w:color="auto"/>
            <w:right w:val="none" w:sz="0" w:space="0" w:color="auto"/>
          </w:divBdr>
        </w:div>
        <w:div w:id="1813138661">
          <w:marLeft w:val="0"/>
          <w:marRight w:val="0"/>
          <w:marTop w:val="0"/>
          <w:marBottom w:val="0"/>
          <w:divBdr>
            <w:top w:val="none" w:sz="0" w:space="0" w:color="auto"/>
            <w:left w:val="none" w:sz="0" w:space="0" w:color="auto"/>
            <w:bottom w:val="none" w:sz="0" w:space="0" w:color="auto"/>
            <w:right w:val="none" w:sz="0" w:space="0" w:color="auto"/>
          </w:divBdr>
        </w:div>
        <w:div w:id="432215549">
          <w:marLeft w:val="0"/>
          <w:marRight w:val="0"/>
          <w:marTop w:val="0"/>
          <w:marBottom w:val="0"/>
          <w:divBdr>
            <w:top w:val="none" w:sz="0" w:space="0" w:color="auto"/>
            <w:left w:val="none" w:sz="0" w:space="0" w:color="auto"/>
            <w:bottom w:val="none" w:sz="0" w:space="0" w:color="auto"/>
            <w:right w:val="none" w:sz="0" w:space="0" w:color="auto"/>
          </w:divBdr>
        </w:div>
        <w:div w:id="150950805">
          <w:marLeft w:val="0"/>
          <w:marRight w:val="0"/>
          <w:marTop w:val="0"/>
          <w:marBottom w:val="0"/>
          <w:divBdr>
            <w:top w:val="none" w:sz="0" w:space="0" w:color="auto"/>
            <w:left w:val="none" w:sz="0" w:space="0" w:color="auto"/>
            <w:bottom w:val="none" w:sz="0" w:space="0" w:color="auto"/>
            <w:right w:val="none" w:sz="0" w:space="0" w:color="auto"/>
          </w:divBdr>
        </w:div>
        <w:div w:id="502819704">
          <w:marLeft w:val="0"/>
          <w:marRight w:val="0"/>
          <w:marTop w:val="0"/>
          <w:marBottom w:val="0"/>
          <w:divBdr>
            <w:top w:val="none" w:sz="0" w:space="0" w:color="auto"/>
            <w:left w:val="none" w:sz="0" w:space="0" w:color="auto"/>
            <w:bottom w:val="none" w:sz="0" w:space="0" w:color="auto"/>
            <w:right w:val="none" w:sz="0" w:space="0" w:color="auto"/>
          </w:divBdr>
        </w:div>
        <w:div w:id="1915047374">
          <w:marLeft w:val="0"/>
          <w:marRight w:val="0"/>
          <w:marTop w:val="0"/>
          <w:marBottom w:val="0"/>
          <w:divBdr>
            <w:top w:val="none" w:sz="0" w:space="0" w:color="auto"/>
            <w:left w:val="none" w:sz="0" w:space="0" w:color="auto"/>
            <w:bottom w:val="none" w:sz="0" w:space="0" w:color="auto"/>
            <w:right w:val="none" w:sz="0" w:space="0" w:color="auto"/>
          </w:divBdr>
        </w:div>
        <w:div w:id="2974881">
          <w:marLeft w:val="0"/>
          <w:marRight w:val="0"/>
          <w:marTop w:val="0"/>
          <w:marBottom w:val="0"/>
          <w:divBdr>
            <w:top w:val="none" w:sz="0" w:space="0" w:color="auto"/>
            <w:left w:val="none" w:sz="0" w:space="0" w:color="auto"/>
            <w:bottom w:val="none" w:sz="0" w:space="0" w:color="auto"/>
            <w:right w:val="none" w:sz="0" w:space="0" w:color="auto"/>
          </w:divBdr>
        </w:div>
        <w:div w:id="435442977">
          <w:marLeft w:val="0"/>
          <w:marRight w:val="0"/>
          <w:marTop w:val="0"/>
          <w:marBottom w:val="0"/>
          <w:divBdr>
            <w:top w:val="none" w:sz="0" w:space="0" w:color="auto"/>
            <w:left w:val="none" w:sz="0" w:space="0" w:color="auto"/>
            <w:bottom w:val="none" w:sz="0" w:space="0" w:color="auto"/>
            <w:right w:val="none" w:sz="0" w:space="0" w:color="auto"/>
          </w:divBdr>
        </w:div>
        <w:div w:id="1843547914">
          <w:marLeft w:val="0"/>
          <w:marRight w:val="0"/>
          <w:marTop w:val="0"/>
          <w:marBottom w:val="0"/>
          <w:divBdr>
            <w:top w:val="none" w:sz="0" w:space="0" w:color="auto"/>
            <w:left w:val="none" w:sz="0" w:space="0" w:color="auto"/>
            <w:bottom w:val="none" w:sz="0" w:space="0" w:color="auto"/>
            <w:right w:val="none" w:sz="0" w:space="0" w:color="auto"/>
          </w:divBdr>
        </w:div>
        <w:div w:id="1569263548">
          <w:marLeft w:val="0"/>
          <w:marRight w:val="0"/>
          <w:marTop w:val="0"/>
          <w:marBottom w:val="0"/>
          <w:divBdr>
            <w:top w:val="none" w:sz="0" w:space="0" w:color="auto"/>
            <w:left w:val="none" w:sz="0" w:space="0" w:color="auto"/>
            <w:bottom w:val="none" w:sz="0" w:space="0" w:color="auto"/>
            <w:right w:val="none" w:sz="0" w:space="0" w:color="auto"/>
          </w:divBdr>
        </w:div>
        <w:div w:id="919750704">
          <w:marLeft w:val="0"/>
          <w:marRight w:val="0"/>
          <w:marTop w:val="0"/>
          <w:marBottom w:val="0"/>
          <w:divBdr>
            <w:top w:val="none" w:sz="0" w:space="0" w:color="auto"/>
            <w:left w:val="none" w:sz="0" w:space="0" w:color="auto"/>
            <w:bottom w:val="none" w:sz="0" w:space="0" w:color="auto"/>
            <w:right w:val="none" w:sz="0" w:space="0" w:color="auto"/>
          </w:divBdr>
        </w:div>
        <w:div w:id="1895509310">
          <w:marLeft w:val="0"/>
          <w:marRight w:val="0"/>
          <w:marTop w:val="0"/>
          <w:marBottom w:val="0"/>
          <w:divBdr>
            <w:top w:val="none" w:sz="0" w:space="0" w:color="auto"/>
            <w:left w:val="none" w:sz="0" w:space="0" w:color="auto"/>
            <w:bottom w:val="none" w:sz="0" w:space="0" w:color="auto"/>
            <w:right w:val="none" w:sz="0" w:space="0" w:color="auto"/>
          </w:divBdr>
        </w:div>
        <w:div w:id="1018854367">
          <w:marLeft w:val="0"/>
          <w:marRight w:val="0"/>
          <w:marTop w:val="0"/>
          <w:marBottom w:val="0"/>
          <w:divBdr>
            <w:top w:val="none" w:sz="0" w:space="0" w:color="auto"/>
            <w:left w:val="none" w:sz="0" w:space="0" w:color="auto"/>
            <w:bottom w:val="none" w:sz="0" w:space="0" w:color="auto"/>
            <w:right w:val="none" w:sz="0" w:space="0" w:color="auto"/>
          </w:divBdr>
        </w:div>
        <w:div w:id="1284581350">
          <w:marLeft w:val="0"/>
          <w:marRight w:val="0"/>
          <w:marTop w:val="0"/>
          <w:marBottom w:val="0"/>
          <w:divBdr>
            <w:top w:val="none" w:sz="0" w:space="0" w:color="auto"/>
            <w:left w:val="none" w:sz="0" w:space="0" w:color="auto"/>
            <w:bottom w:val="none" w:sz="0" w:space="0" w:color="auto"/>
            <w:right w:val="none" w:sz="0" w:space="0" w:color="auto"/>
          </w:divBdr>
        </w:div>
        <w:div w:id="783958294">
          <w:marLeft w:val="0"/>
          <w:marRight w:val="0"/>
          <w:marTop w:val="0"/>
          <w:marBottom w:val="0"/>
          <w:divBdr>
            <w:top w:val="none" w:sz="0" w:space="0" w:color="auto"/>
            <w:left w:val="none" w:sz="0" w:space="0" w:color="auto"/>
            <w:bottom w:val="none" w:sz="0" w:space="0" w:color="auto"/>
            <w:right w:val="none" w:sz="0" w:space="0" w:color="auto"/>
          </w:divBdr>
        </w:div>
        <w:div w:id="108549445">
          <w:marLeft w:val="0"/>
          <w:marRight w:val="0"/>
          <w:marTop w:val="0"/>
          <w:marBottom w:val="0"/>
          <w:divBdr>
            <w:top w:val="none" w:sz="0" w:space="0" w:color="auto"/>
            <w:left w:val="none" w:sz="0" w:space="0" w:color="auto"/>
            <w:bottom w:val="none" w:sz="0" w:space="0" w:color="auto"/>
            <w:right w:val="none" w:sz="0" w:space="0" w:color="auto"/>
          </w:divBdr>
        </w:div>
        <w:div w:id="1810632167">
          <w:marLeft w:val="0"/>
          <w:marRight w:val="0"/>
          <w:marTop w:val="0"/>
          <w:marBottom w:val="0"/>
          <w:divBdr>
            <w:top w:val="none" w:sz="0" w:space="0" w:color="auto"/>
            <w:left w:val="none" w:sz="0" w:space="0" w:color="auto"/>
            <w:bottom w:val="none" w:sz="0" w:space="0" w:color="auto"/>
            <w:right w:val="none" w:sz="0" w:space="0" w:color="auto"/>
          </w:divBdr>
        </w:div>
        <w:div w:id="1579244532">
          <w:marLeft w:val="0"/>
          <w:marRight w:val="0"/>
          <w:marTop w:val="0"/>
          <w:marBottom w:val="0"/>
          <w:divBdr>
            <w:top w:val="none" w:sz="0" w:space="0" w:color="auto"/>
            <w:left w:val="none" w:sz="0" w:space="0" w:color="auto"/>
            <w:bottom w:val="none" w:sz="0" w:space="0" w:color="auto"/>
            <w:right w:val="none" w:sz="0" w:space="0" w:color="auto"/>
          </w:divBdr>
        </w:div>
        <w:div w:id="1050496493">
          <w:marLeft w:val="0"/>
          <w:marRight w:val="0"/>
          <w:marTop w:val="0"/>
          <w:marBottom w:val="0"/>
          <w:divBdr>
            <w:top w:val="none" w:sz="0" w:space="0" w:color="auto"/>
            <w:left w:val="none" w:sz="0" w:space="0" w:color="auto"/>
            <w:bottom w:val="none" w:sz="0" w:space="0" w:color="auto"/>
            <w:right w:val="none" w:sz="0" w:space="0" w:color="auto"/>
          </w:divBdr>
        </w:div>
        <w:div w:id="251399890">
          <w:marLeft w:val="0"/>
          <w:marRight w:val="0"/>
          <w:marTop w:val="0"/>
          <w:marBottom w:val="0"/>
          <w:divBdr>
            <w:top w:val="none" w:sz="0" w:space="0" w:color="auto"/>
            <w:left w:val="none" w:sz="0" w:space="0" w:color="auto"/>
            <w:bottom w:val="none" w:sz="0" w:space="0" w:color="auto"/>
            <w:right w:val="none" w:sz="0" w:space="0" w:color="auto"/>
          </w:divBdr>
        </w:div>
        <w:div w:id="126050483">
          <w:marLeft w:val="0"/>
          <w:marRight w:val="0"/>
          <w:marTop w:val="0"/>
          <w:marBottom w:val="0"/>
          <w:divBdr>
            <w:top w:val="none" w:sz="0" w:space="0" w:color="auto"/>
            <w:left w:val="none" w:sz="0" w:space="0" w:color="auto"/>
            <w:bottom w:val="none" w:sz="0" w:space="0" w:color="auto"/>
            <w:right w:val="none" w:sz="0" w:space="0" w:color="auto"/>
          </w:divBdr>
        </w:div>
        <w:div w:id="1216509693">
          <w:marLeft w:val="0"/>
          <w:marRight w:val="0"/>
          <w:marTop w:val="0"/>
          <w:marBottom w:val="0"/>
          <w:divBdr>
            <w:top w:val="none" w:sz="0" w:space="0" w:color="auto"/>
            <w:left w:val="none" w:sz="0" w:space="0" w:color="auto"/>
            <w:bottom w:val="none" w:sz="0" w:space="0" w:color="auto"/>
            <w:right w:val="none" w:sz="0" w:space="0" w:color="auto"/>
          </w:divBdr>
        </w:div>
        <w:div w:id="1873035670">
          <w:marLeft w:val="0"/>
          <w:marRight w:val="0"/>
          <w:marTop w:val="0"/>
          <w:marBottom w:val="0"/>
          <w:divBdr>
            <w:top w:val="none" w:sz="0" w:space="0" w:color="auto"/>
            <w:left w:val="none" w:sz="0" w:space="0" w:color="auto"/>
            <w:bottom w:val="none" w:sz="0" w:space="0" w:color="auto"/>
            <w:right w:val="none" w:sz="0" w:space="0" w:color="auto"/>
          </w:divBdr>
        </w:div>
        <w:div w:id="786705915">
          <w:marLeft w:val="0"/>
          <w:marRight w:val="0"/>
          <w:marTop w:val="0"/>
          <w:marBottom w:val="0"/>
          <w:divBdr>
            <w:top w:val="none" w:sz="0" w:space="0" w:color="auto"/>
            <w:left w:val="none" w:sz="0" w:space="0" w:color="auto"/>
            <w:bottom w:val="none" w:sz="0" w:space="0" w:color="auto"/>
            <w:right w:val="none" w:sz="0" w:space="0" w:color="auto"/>
          </w:divBdr>
        </w:div>
        <w:div w:id="234050116">
          <w:marLeft w:val="0"/>
          <w:marRight w:val="0"/>
          <w:marTop w:val="0"/>
          <w:marBottom w:val="0"/>
          <w:divBdr>
            <w:top w:val="none" w:sz="0" w:space="0" w:color="auto"/>
            <w:left w:val="none" w:sz="0" w:space="0" w:color="auto"/>
            <w:bottom w:val="none" w:sz="0" w:space="0" w:color="auto"/>
            <w:right w:val="none" w:sz="0" w:space="0" w:color="auto"/>
          </w:divBdr>
        </w:div>
        <w:div w:id="222063216">
          <w:marLeft w:val="0"/>
          <w:marRight w:val="0"/>
          <w:marTop w:val="0"/>
          <w:marBottom w:val="0"/>
          <w:divBdr>
            <w:top w:val="none" w:sz="0" w:space="0" w:color="auto"/>
            <w:left w:val="none" w:sz="0" w:space="0" w:color="auto"/>
            <w:bottom w:val="none" w:sz="0" w:space="0" w:color="auto"/>
            <w:right w:val="none" w:sz="0" w:space="0" w:color="auto"/>
          </w:divBdr>
        </w:div>
        <w:div w:id="1804882283">
          <w:marLeft w:val="0"/>
          <w:marRight w:val="0"/>
          <w:marTop w:val="0"/>
          <w:marBottom w:val="0"/>
          <w:divBdr>
            <w:top w:val="none" w:sz="0" w:space="0" w:color="auto"/>
            <w:left w:val="none" w:sz="0" w:space="0" w:color="auto"/>
            <w:bottom w:val="none" w:sz="0" w:space="0" w:color="auto"/>
            <w:right w:val="none" w:sz="0" w:space="0" w:color="auto"/>
          </w:divBdr>
        </w:div>
        <w:div w:id="527257567">
          <w:marLeft w:val="0"/>
          <w:marRight w:val="0"/>
          <w:marTop w:val="0"/>
          <w:marBottom w:val="0"/>
          <w:divBdr>
            <w:top w:val="none" w:sz="0" w:space="0" w:color="auto"/>
            <w:left w:val="none" w:sz="0" w:space="0" w:color="auto"/>
            <w:bottom w:val="none" w:sz="0" w:space="0" w:color="auto"/>
            <w:right w:val="none" w:sz="0" w:space="0" w:color="auto"/>
          </w:divBdr>
        </w:div>
        <w:div w:id="1100490517">
          <w:marLeft w:val="0"/>
          <w:marRight w:val="0"/>
          <w:marTop w:val="0"/>
          <w:marBottom w:val="0"/>
          <w:divBdr>
            <w:top w:val="none" w:sz="0" w:space="0" w:color="auto"/>
            <w:left w:val="none" w:sz="0" w:space="0" w:color="auto"/>
            <w:bottom w:val="none" w:sz="0" w:space="0" w:color="auto"/>
            <w:right w:val="none" w:sz="0" w:space="0" w:color="auto"/>
          </w:divBdr>
        </w:div>
        <w:div w:id="1483424428">
          <w:marLeft w:val="0"/>
          <w:marRight w:val="0"/>
          <w:marTop w:val="0"/>
          <w:marBottom w:val="0"/>
          <w:divBdr>
            <w:top w:val="none" w:sz="0" w:space="0" w:color="auto"/>
            <w:left w:val="none" w:sz="0" w:space="0" w:color="auto"/>
            <w:bottom w:val="none" w:sz="0" w:space="0" w:color="auto"/>
            <w:right w:val="none" w:sz="0" w:space="0" w:color="auto"/>
          </w:divBdr>
        </w:div>
        <w:div w:id="1376345264">
          <w:marLeft w:val="0"/>
          <w:marRight w:val="0"/>
          <w:marTop w:val="0"/>
          <w:marBottom w:val="0"/>
          <w:divBdr>
            <w:top w:val="none" w:sz="0" w:space="0" w:color="auto"/>
            <w:left w:val="none" w:sz="0" w:space="0" w:color="auto"/>
            <w:bottom w:val="none" w:sz="0" w:space="0" w:color="auto"/>
            <w:right w:val="none" w:sz="0" w:space="0" w:color="auto"/>
          </w:divBdr>
        </w:div>
        <w:div w:id="2125028392">
          <w:marLeft w:val="0"/>
          <w:marRight w:val="0"/>
          <w:marTop w:val="0"/>
          <w:marBottom w:val="0"/>
          <w:divBdr>
            <w:top w:val="none" w:sz="0" w:space="0" w:color="auto"/>
            <w:left w:val="none" w:sz="0" w:space="0" w:color="auto"/>
            <w:bottom w:val="none" w:sz="0" w:space="0" w:color="auto"/>
            <w:right w:val="none" w:sz="0" w:space="0" w:color="auto"/>
          </w:divBdr>
        </w:div>
        <w:div w:id="2108888422">
          <w:marLeft w:val="0"/>
          <w:marRight w:val="0"/>
          <w:marTop w:val="0"/>
          <w:marBottom w:val="0"/>
          <w:divBdr>
            <w:top w:val="none" w:sz="0" w:space="0" w:color="auto"/>
            <w:left w:val="none" w:sz="0" w:space="0" w:color="auto"/>
            <w:bottom w:val="none" w:sz="0" w:space="0" w:color="auto"/>
            <w:right w:val="none" w:sz="0" w:space="0" w:color="auto"/>
          </w:divBdr>
        </w:div>
        <w:div w:id="402740">
          <w:marLeft w:val="0"/>
          <w:marRight w:val="0"/>
          <w:marTop w:val="0"/>
          <w:marBottom w:val="0"/>
          <w:divBdr>
            <w:top w:val="none" w:sz="0" w:space="0" w:color="auto"/>
            <w:left w:val="none" w:sz="0" w:space="0" w:color="auto"/>
            <w:bottom w:val="none" w:sz="0" w:space="0" w:color="auto"/>
            <w:right w:val="none" w:sz="0" w:space="0" w:color="auto"/>
          </w:divBdr>
        </w:div>
        <w:div w:id="1467816110">
          <w:marLeft w:val="0"/>
          <w:marRight w:val="0"/>
          <w:marTop w:val="0"/>
          <w:marBottom w:val="0"/>
          <w:divBdr>
            <w:top w:val="none" w:sz="0" w:space="0" w:color="auto"/>
            <w:left w:val="none" w:sz="0" w:space="0" w:color="auto"/>
            <w:bottom w:val="none" w:sz="0" w:space="0" w:color="auto"/>
            <w:right w:val="none" w:sz="0" w:space="0" w:color="auto"/>
          </w:divBdr>
        </w:div>
        <w:div w:id="1401757731">
          <w:marLeft w:val="0"/>
          <w:marRight w:val="0"/>
          <w:marTop w:val="0"/>
          <w:marBottom w:val="0"/>
          <w:divBdr>
            <w:top w:val="none" w:sz="0" w:space="0" w:color="auto"/>
            <w:left w:val="none" w:sz="0" w:space="0" w:color="auto"/>
            <w:bottom w:val="none" w:sz="0" w:space="0" w:color="auto"/>
            <w:right w:val="none" w:sz="0" w:space="0" w:color="auto"/>
          </w:divBdr>
        </w:div>
        <w:div w:id="1812555000">
          <w:marLeft w:val="0"/>
          <w:marRight w:val="0"/>
          <w:marTop w:val="0"/>
          <w:marBottom w:val="0"/>
          <w:divBdr>
            <w:top w:val="none" w:sz="0" w:space="0" w:color="auto"/>
            <w:left w:val="none" w:sz="0" w:space="0" w:color="auto"/>
            <w:bottom w:val="none" w:sz="0" w:space="0" w:color="auto"/>
            <w:right w:val="none" w:sz="0" w:space="0" w:color="auto"/>
          </w:divBdr>
        </w:div>
        <w:div w:id="497580581">
          <w:marLeft w:val="0"/>
          <w:marRight w:val="0"/>
          <w:marTop w:val="0"/>
          <w:marBottom w:val="0"/>
          <w:divBdr>
            <w:top w:val="none" w:sz="0" w:space="0" w:color="auto"/>
            <w:left w:val="none" w:sz="0" w:space="0" w:color="auto"/>
            <w:bottom w:val="none" w:sz="0" w:space="0" w:color="auto"/>
            <w:right w:val="none" w:sz="0" w:space="0" w:color="auto"/>
          </w:divBdr>
        </w:div>
        <w:div w:id="350765541">
          <w:marLeft w:val="0"/>
          <w:marRight w:val="0"/>
          <w:marTop w:val="0"/>
          <w:marBottom w:val="0"/>
          <w:divBdr>
            <w:top w:val="none" w:sz="0" w:space="0" w:color="auto"/>
            <w:left w:val="none" w:sz="0" w:space="0" w:color="auto"/>
            <w:bottom w:val="none" w:sz="0" w:space="0" w:color="auto"/>
            <w:right w:val="none" w:sz="0" w:space="0" w:color="auto"/>
          </w:divBdr>
        </w:div>
        <w:div w:id="2043901542">
          <w:marLeft w:val="0"/>
          <w:marRight w:val="0"/>
          <w:marTop w:val="0"/>
          <w:marBottom w:val="0"/>
          <w:divBdr>
            <w:top w:val="none" w:sz="0" w:space="0" w:color="auto"/>
            <w:left w:val="none" w:sz="0" w:space="0" w:color="auto"/>
            <w:bottom w:val="none" w:sz="0" w:space="0" w:color="auto"/>
            <w:right w:val="none" w:sz="0" w:space="0" w:color="auto"/>
          </w:divBdr>
        </w:div>
        <w:div w:id="1280063210">
          <w:marLeft w:val="0"/>
          <w:marRight w:val="0"/>
          <w:marTop w:val="0"/>
          <w:marBottom w:val="0"/>
          <w:divBdr>
            <w:top w:val="none" w:sz="0" w:space="0" w:color="auto"/>
            <w:left w:val="none" w:sz="0" w:space="0" w:color="auto"/>
            <w:bottom w:val="none" w:sz="0" w:space="0" w:color="auto"/>
            <w:right w:val="none" w:sz="0" w:space="0" w:color="auto"/>
          </w:divBdr>
        </w:div>
        <w:div w:id="1384141124">
          <w:marLeft w:val="0"/>
          <w:marRight w:val="0"/>
          <w:marTop w:val="0"/>
          <w:marBottom w:val="0"/>
          <w:divBdr>
            <w:top w:val="none" w:sz="0" w:space="0" w:color="auto"/>
            <w:left w:val="none" w:sz="0" w:space="0" w:color="auto"/>
            <w:bottom w:val="none" w:sz="0" w:space="0" w:color="auto"/>
            <w:right w:val="none" w:sz="0" w:space="0" w:color="auto"/>
          </w:divBdr>
        </w:div>
        <w:div w:id="1007095563">
          <w:marLeft w:val="0"/>
          <w:marRight w:val="0"/>
          <w:marTop w:val="0"/>
          <w:marBottom w:val="0"/>
          <w:divBdr>
            <w:top w:val="none" w:sz="0" w:space="0" w:color="auto"/>
            <w:left w:val="none" w:sz="0" w:space="0" w:color="auto"/>
            <w:bottom w:val="none" w:sz="0" w:space="0" w:color="auto"/>
            <w:right w:val="none" w:sz="0" w:space="0" w:color="auto"/>
          </w:divBdr>
        </w:div>
      </w:divsChild>
    </w:div>
    <w:div w:id="869296677">
      <w:bodyDiv w:val="1"/>
      <w:marLeft w:val="0"/>
      <w:marRight w:val="0"/>
      <w:marTop w:val="0"/>
      <w:marBottom w:val="0"/>
      <w:divBdr>
        <w:top w:val="none" w:sz="0" w:space="0" w:color="auto"/>
        <w:left w:val="none" w:sz="0" w:space="0" w:color="auto"/>
        <w:bottom w:val="none" w:sz="0" w:space="0" w:color="auto"/>
        <w:right w:val="none" w:sz="0" w:space="0" w:color="auto"/>
      </w:divBdr>
      <w:divsChild>
        <w:div w:id="380446392">
          <w:marLeft w:val="0"/>
          <w:marRight w:val="0"/>
          <w:marTop w:val="0"/>
          <w:marBottom w:val="0"/>
          <w:divBdr>
            <w:top w:val="none" w:sz="0" w:space="0" w:color="auto"/>
            <w:left w:val="none" w:sz="0" w:space="0" w:color="auto"/>
            <w:bottom w:val="none" w:sz="0" w:space="0" w:color="auto"/>
            <w:right w:val="none" w:sz="0" w:space="0" w:color="auto"/>
          </w:divBdr>
        </w:div>
        <w:div w:id="1881555712">
          <w:marLeft w:val="0"/>
          <w:marRight w:val="0"/>
          <w:marTop w:val="0"/>
          <w:marBottom w:val="0"/>
          <w:divBdr>
            <w:top w:val="none" w:sz="0" w:space="0" w:color="auto"/>
            <w:left w:val="none" w:sz="0" w:space="0" w:color="auto"/>
            <w:bottom w:val="none" w:sz="0" w:space="0" w:color="auto"/>
            <w:right w:val="none" w:sz="0" w:space="0" w:color="auto"/>
          </w:divBdr>
        </w:div>
        <w:div w:id="1688100948">
          <w:marLeft w:val="0"/>
          <w:marRight w:val="0"/>
          <w:marTop w:val="0"/>
          <w:marBottom w:val="0"/>
          <w:divBdr>
            <w:top w:val="none" w:sz="0" w:space="0" w:color="auto"/>
            <w:left w:val="none" w:sz="0" w:space="0" w:color="auto"/>
            <w:bottom w:val="none" w:sz="0" w:space="0" w:color="auto"/>
            <w:right w:val="none" w:sz="0" w:space="0" w:color="auto"/>
          </w:divBdr>
        </w:div>
        <w:div w:id="299113140">
          <w:marLeft w:val="0"/>
          <w:marRight w:val="0"/>
          <w:marTop w:val="0"/>
          <w:marBottom w:val="0"/>
          <w:divBdr>
            <w:top w:val="none" w:sz="0" w:space="0" w:color="auto"/>
            <w:left w:val="none" w:sz="0" w:space="0" w:color="auto"/>
            <w:bottom w:val="none" w:sz="0" w:space="0" w:color="auto"/>
            <w:right w:val="none" w:sz="0" w:space="0" w:color="auto"/>
          </w:divBdr>
        </w:div>
        <w:div w:id="16469175">
          <w:marLeft w:val="0"/>
          <w:marRight w:val="0"/>
          <w:marTop w:val="0"/>
          <w:marBottom w:val="0"/>
          <w:divBdr>
            <w:top w:val="none" w:sz="0" w:space="0" w:color="auto"/>
            <w:left w:val="none" w:sz="0" w:space="0" w:color="auto"/>
            <w:bottom w:val="none" w:sz="0" w:space="0" w:color="auto"/>
            <w:right w:val="none" w:sz="0" w:space="0" w:color="auto"/>
          </w:divBdr>
        </w:div>
        <w:div w:id="520775951">
          <w:marLeft w:val="0"/>
          <w:marRight w:val="0"/>
          <w:marTop w:val="0"/>
          <w:marBottom w:val="0"/>
          <w:divBdr>
            <w:top w:val="none" w:sz="0" w:space="0" w:color="auto"/>
            <w:left w:val="none" w:sz="0" w:space="0" w:color="auto"/>
            <w:bottom w:val="none" w:sz="0" w:space="0" w:color="auto"/>
            <w:right w:val="none" w:sz="0" w:space="0" w:color="auto"/>
          </w:divBdr>
        </w:div>
        <w:div w:id="17633027">
          <w:marLeft w:val="0"/>
          <w:marRight w:val="0"/>
          <w:marTop w:val="0"/>
          <w:marBottom w:val="0"/>
          <w:divBdr>
            <w:top w:val="none" w:sz="0" w:space="0" w:color="auto"/>
            <w:left w:val="none" w:sz="0" w:space="0" w:color="auto"/>
            <w:bottom w:val="none" w:sz="0" w:space="0" w:color="auto"/>
            <w:right w:val="none" w:sz="0" w:space="0" w:color="auto"/>
          </w:divBdr>
        </w:div>
        <w:div w:id="2094079819">
          <w:marLeft w:val="0"/>
          <w:marRight w:val="0"/>
          <w:marTop w:val="0"/>
          <w:marBottom w:val="0"/>
          <w:divBdr>
            <w:top w:val="none" w:sz="0" w:space="0" w:color="auto"/>
            <w:left w:val="none" w:sz="0" w:space="0" w:color="auto"/>
            <w:bottom w:val="none" w:sz="0" w:space="0" w:color="auto"/>
            <w:right w:val="none" w:sz="0" w:space="0" w:color="auto"/>
          </w:divBdr>
        </w:div>
        <w:div w:id="127015741">
          <w:marLeft w:val="0"/>
          <w:marRight w:val="0"/>
          <w:marTop w:val="0"/>
          <w:marBottom w:val="0"/>
          <w:divBdr>
            <w:top w:val="none" w:sz="0" w:space="0" w:color="auto"/>
            <w:left w:val="none" w:sz="0" w:space="0" w:color="auto"/>
            <w:bottom w:val="none" w:sz="0" w:space="0" w:color="auto"/>
            <w:right w:val="none" w:sz="0" w:space="0" w:color="auto"/>
          </w:divBdr>
        </w:div>
        <w:div w:id="227304782">
          <w:marLeft w:val="0"/>
          <w:marRight w:val="0"/>
          <w:marTop w:val="0"/>
          <w:marBottom w:val="0"/>
          <w:divBdr>
            <w:top w:val="none" w:sz="0" w:space="0" w:color="auto"/>
            <w:left w:val="none" w:sz="0" w:space="0" w:color="auto"/>
            <w:bottom w:val="none" w:sz="0" w:space="0" w:color="auto"/>
            <w:right w:val="none" w:sz="0" w:space="0" w:color="auto"/>
          </w:divBdr>
        </w:div>
        <w:div w:id="437795257">
          <w:marLeft w:val="0"/>
          <w:marRight w:val="0"/>
          <w:marTop w:val="0"/>
          <w:marBottom w:val="0"/>
          <w:divBdr>
            <w:top w:val="none" w:sz="0" w:space="0" w:color="auto"/>
            <w:left w:val="none" w:sz="0" w:space="0" w:color="auto"/>
            <w:bottom w:val="none" w:sz="0" w:space="0" w:color="auto"/>
            <w:right w:val="none" w:sz="0" w:space="0" w:color="auto"/>
          </w:divBdr>
        </w:div>
        <w:div w:id="168714837">
          <w:marLeft w:val="0"/>
          <w:marRight w:val="0"/>
          <w:marTop w:val="0"/>
          <w:marBottom w:val="0"/>
          <w:divBdr>
            <w:top w:val="none" w:sz="0" w:space="0" w:color="auto"/>
            <w:left w:val="none" w:sz="0" w:space="0" w:color="auto"/>
            <w:bottom w:val="none" w:sz="0" w:space="0" w:color="auto"/>
            <w:right w:val="none" w:sz="0" w:space="0" w:color="auto"/>
          </w:divBdr>
        </w:div>
        <w:div w:id="2047217488">
          <w:marLeft w:val="0"/>
          <w:marRight w:val="0"/>
          <w:marTop w:val="0"/>
          <w:marBottom w:val="0"/>
          <w:divBdr>
            <w:top w:val="none" w:sz="0" w:space="0" w:color="auto"/>
            <w:left w:val="none" w:sz="0" w:space="0" w:color="auto"/>
            <w:bottom w:val="none" w:sz="0" w:space="0" w:color="auto"/>
            <w:right w:val="none" w:sz="0" w:space="0" w:color="auto"/>
          </w:divBdr>
        </w:div>
        <w:div w:id="2106994921">
          <w:marLeft w:val="0"/>
          <w:marRight w:val="0"/>
          <w:marTop w:val="0"/>
          <w:marBottom w:val="0"/>
          <w:divBdr>
            <w:top w:val="none" w:sz="0" w:space="0" w:color="auto"/>
            <w:left w:val="none" w:sz="0" w:space="0" w:color="auto"/>
            <w:bottom w:val="none" w:sz="0" w:space="0" w:color="auto"/>
            <w:right w:val="none" w:sz="0" w:space="0" w:color="auto"/>
          </w:divBdr>
        </w:div>
        <w:div w:id="1954290048">
          <w:marLeft w:val="0"/>
          <w:marRight w:val="0"/>
          <w:marTop w:val="0"/>
          <w:marBottom w:val="0"/>
          <w:divBdr>
            <w:top w:val="none" w:sz="0" w:space="0" w:color="auto"/>
            <w:left w:val="none" w:sz="0" w:space="0" w:color="auto"/>
            <w:bottom w:val="none" w:sz="0" w:space="0" w:color="auto"/>
            <w:right w:val="none" w:sz="0" w:space="0" w:color="auto"/>
          </w:divBdr>
        </w:div>
        <w:div w:id="1295988019">
          <w:marLeft w:val="0"/>
          <w:marRight w:val="0"/>
          <w:marTop w:val="0"/>
          <w:marBottom w:val="0"/>
          <w:divBdr>
            <w:top w:val="none" w:sz="0" w:space="0" w:color="auto"/>
            <w:left w:val="none" w:sz="0" w:space="0" w:color="auto"/>
            <w:bottom w:val="none" w:sz="0" w:space="0" w:color="auto"/>
            <w:right w:val="none" w:sz="0" w:space="0" w:color="auto"/>
          </w:divBdr>
        </w:div>
        <w:div w:id="74522705">
          <w:marLeft w:val="0"/>
          <w:marRight w:val="0"/>
          <w:marTop w:val="0"/>
          <w:marBottom w:val="0"/>
          <w:divBdr>
            <w:top w:val="none" w:sz="0" w:space="0" w:color="auto"/>
            <w:left w:val="none" w:sz="0" w:space="0" w:color="auto"/>
            <w:bottom w:val="none" w:sz="0" w:space="0" w:color="auto"/>
            <w:right w:val="none" w:sz="0" w:space="0" w:color="auto"/>
          </w:divBdr>
        </w:div>
        <w:div w:id="1143691955">
          <w:marLeft w:val="0"/>
          <w:marRight w:val="0"/>
          <w:marTop w:val="0"/>
          <w:marBottom w:val="0"/>
          <w:divBdr>
            <w:top w:val="none" w:sz="0" w:space="0" w:color="auto"/>
            <w:left w:val="none" w:sz="0" w:space="0" w:color="auto"/>
            <w:bottom w:val="none" w:sz="0" w:space="0" w:color="auto"/>
            <w:right w:val="none" w:sz="0" w:space="0" w:color="auto"/>
          </w:divBdr>
        </w:div>
        <w:div w:id="551235323">
          <w:marLeft w:val="0"/>
          <w:marRight w:val="0"/>
          <w:marTop w:val="0"/>
          <w:marBottom w:val="0"/>
          <w:divBdr>
            <w:top w:val="none" w:sz="0" w:space="0" w:color="auto"/>
            <w:left w:val="none" w:sz="0" w:space="0" w:color="auto"/>
            <w:bottom w:val="none" w:sz="0" w:space="0" w:color="auto"/>
            <w:right w:val="none" w:sz="0" w:space="0" w:color="auto"/>
          </w:divBdr>
        </w:div>
        <w:div w:id="2070375868">
          <w:marLeft w:val="0"/>
          <w:marRight w:val="0"/>
          <w:marTop w:val="0"/>
          <w:marBottom w:val="0"/>
          <w:divBdr>
            <w:top w:val="none" w:sz="0" w:space="0" w:color="auto"/>
            <w:left w:val="none" w:sz="0" w:space="0" w:color="auto"/>
            <w:bottom w:val="none" w:sz="0" w:space="0" w:color="auto"/>
            <w:right w:val="none" w:sz="0" w:space="0" w:color="auto"/>
          </w:divBdr>
        </w:div>
        <w:div w:id="1893881422">
          <w:marLeft w:val="0"/>
          <w:marRight w:val="0"/>
          <w:marTop w:val="0"/>
          <w:marBottom w:val="0"/>
          <w:divBdr>
            <w:top w:val="none" w:sz="0" w:space="0" w:color="auto"/>
            <w:left w:val="none" w:sz="0" w:space="0" w:color="auto"/>
            <w:bottom w:val="none" w:sz="0" w:space="0" w:color="auto"/>
            <w:right w:val="none" w:sz="0" w:space="0" w:color="auto"/>
          </w:divBdr>
        </w:div>
        <w:div w:id="442919908">
          <w:marLeft w:val="0"/>
          <w:marRight w:val="0"/>
          <w:marTop w:val="0"/>
          <w:marBottom w:val="0"/>
          <w:divBdr>
            <w:top w:val="none" w:sz="0" w:space="0" w:color="auto"/>
            <w:left w:val="none" w:sz="0" w:space="0" w:color="auto"/>
            <w:bottom w:val="none" w:sz="0" w:space="0" w:color="auto"/>
            <w:right w:val="none" w:sz="0" w:space="0" w:color="auto"/>
          </w:divBdr>
        </w:div>
        <w:div w:id="569267580">
          <w:marLeft w:val="0"/>
          <w:marRight w:val="0"/>
          <w:marTop w:val="0"/>
          <w:marBottom w:val="0"/>
          <w:divBdr>
            <w:top w:val="none" w:sz="0" w:space="0" w:color="auto"/>
            <w:left w:val="none" w:sz="0" w:space="0" w:color="auto"/>
            <w:bottom w:val="none" w:sz="0" w:space="0" w:color="auto"/>
            <w:right w:val="none" w:sz="0" w:space="0" w:color="auto"/>
          </w:divBdr>
        </w:div>
        <w:div w:id="696154386">
          <w:marLeft w:val="0"/>
          <w:marRight w:val="0"/>
          <w:marTop w:val="0"/>
          <w:marBottom w:val="0"/>
          <w:divBdr>
            <w:top w:val="none" w:sz="0" w:space="0" w:color="auto"/>
            <w:left w:val="none" w:sz="0" w:space="0" w:color="auto"/>
            <w:bottom w:val="none" w:sz="0" w:space="0" w:color="auto"/>
            <w:right w:val="none" w:sz="0" w:space="0" w:color="auto"/>
          </w:divBdr>
        </w:div>
        <w:div w:id="1504083331">
          <w:marLeft w:val="0"/>
          <w:marRight w:val="0"/>
          <w:marTop w:val="0"/>
          <w:marBottom w:val="0"/>
          <w:divBdr>
            <w:top w:val="none" w:sz="0" w:space="0" w:color="auto"/>
            <w:left w:val="none" w:sz="0" w:space="0" w:color="auto"/>
            <w:bottom w:val="none" w:sz="0" w:space="0" w:color="auto"/>
            <w:right w:val="none" w:sz="0" w:space="0" w:color="auto"/>
          </w:divBdr>
        </w:div>
        <w:div w:id="1053895559">
          <w:marLeft w:val="0"/>
          <w:marRight w:val="0"/>
          <w:marTop w:val="0"/>
          <w:marBottom w:val="0"/>
          <w:divBdr>
            <w:top w:val="none" w:sz="0" w:space="0" w:color="auto"/>
            <w:left w:val="none" w:sz="0" w:space="0" w:color="auto"/>
            <w:bottom w:val="none" w:sz="0" w:space="0" w:color="auto"/>
            <w:right w:val="none" w:sz="0" w:space="0" w:color="auto"/>
          </w:divBdr>
        </w:div>
        <w:div w:id="2063820751">
          <w:marLeft w:val="0"/>
          <w:marRight w:val="0"/>
          <w:marTop w:val="0"/>
          <w:marBottom w:val="0"/>
          <w:divBdr>
            <w:top w:val="none" w:sz="0" w:space="0" w:color="auto"/>
            <w:left w:val="none" w:sz="0" w:space="0" w:color="auto"/>
            <w:bottom w:val="none" w:sz="0" w:space="0" w:color="auto"/>
            <w:right w:val="none" w:sz="0" w:space="0" w:color="auto"/>
          </w:divBdr>
        </w:div>
        <w:div w:id="468861861">
          <w:marLeft w:val="0"/>
          <w:marRight w:val="0"/>
          <w:marTop w:val="0"/>
          <w:marBottom w:val="0"/>
          <w:divBdr>
            <w:top w:val="none" w:sz="0" w:space="0" w:color="auto"/>
            <w:left w:val="none" w:sz="0" w:space="0" w:color="auto"/>
            <w:bottom w:val="none" w:sz="0" w:space="0" w:color="auto"/>
            <w:right w:val="none" w:sz="0" w:space="0" w:color="auto"/>
          </w:divBdr>
        </w:div>
        <w:div w:id="727387333">
          <w:marLeft w:val="0"/>
          <w:marRight w:val="0"/>
          <w:marTop w:val="0"/>
          <w:marBottom w:val="0"/>
          <w:divBdr>
            <w:top w:val="none" w:sz="0" w:space="0" w:color="auto"/>
            <w:left w:val="none" w:sz="0" w:space="0" w:color="auto"/>
            <w:bottom w:val="none" w:sz="0" w:space="0" w:color="auto"/>
            <w:right w:val="none" w:sz="0" w:space="0" w:color="auto"/>
          </w:divBdr>
        </w:div>
        <w:div w:id="1965697199">
          <w:marLeft w:val="0"/>
          <w:marRight w:val="0"/>
          <w:marTop w:val="0"/>
          <w:marBottom w:val="0"/>
          <w:divBdr>
            <w:top w:val="none" w:sz="0" w:space="0" w:color="auto"/>
            <w:left w:val="none" w:sz="0" w:space="0" w:color="auto"/>
            <w:bottom w:val="none" w:sz="0" w:space="0" w:color="auto"/>
            <w:right w:val="none" w:sz="0" w:space="0" w:color="auto"/>
          </w:divBdr>
        </w:div>
        <w:div w:id="1309825208">
          <w:marLeft w:val="0"/>
          <w:marRight w:val="0"/>
          <w:marTop w:val="0"/>
          <w:marBottom w:val="0"/>
          <w:divBdr>
            <w:top w:val="none" w:sz="0" w:space="0" w:color="auto"/>
            <w:left w:val="none" w:sz="0" w:space="0" w:color="auto"/>
            <w:bottom w:val="none" w:sz="0" w:space="0" w:color="auto"/>
            <w:right w:val="none" w:sz="0" w:space="0" w:color="auto"/>
          </w:divBdr>
        </w:div>
        <w:div w:id="494882028">
          <w:marLeft w:val="0"/>
          <w:marRight w:val="0"/>
          <w:marTop w:val="0"/>
          <w:marBottom w:val="0"/>
          <w:divBdr>
            <w:top w:val="none" w:sz="0" w:space="0" w:color="auto"/>
            <w:left w:val="none" w:sz="0" w:space="0" w:color="auto"/>
            <w:bottom w:val="none" w:sz="0" w:space="0" w:color="auto"/>
            <w:right w:val="none" w:sz="0" w:space="0" w:color="auto"/>
          </w:divBdr>
        </w:div>
        <w:div w:id="528883553">
          <w:marLeft w:val="0"/>
          <w:marRight w:val="0"/>
          <w:marTop w:val="0"/>
          <w:marBottom w:val="0"/>
          <w:divBdr>
            <w:top w:val="none" w:sz="0" w:space="0" w:color="auto"/>
            <w:left w:val="none" w:sz="0" w:space="0" w:color="auto"/>
            <w:bottom w:val="none" w:sz="0" w:space="0" w:color="auto"/>
            <w:right w:val="none" w:sz="0" w:space="0" w:color="auto"/>
          </w:divBdr>
        </w:div>
        <w:div w:id="1631786861">
          <w:marLeft w:val="0"/>
          <w:marRight w:val="0"/>
          <w:marTop w:val="0"/>
          <w:marBottom w:val="0"/>
          <w:divBdr>
            <w:top w:val="none" w:sz="0" w:space="0" w:color="auto"/>
            <w:left w:val="none" w:sz="0" w:space="0" w:color="auto"/>
            <w:bottom w:val="none" w:sz="0" w:space="0" w:color="auto"/>
            <w:right w:val="none" w:sz="0" w:space="0" w:color="auto"/>
          </w:divBdr>
        </w:div>
        <w:div w:id="746340673">
          <w:marLeft w:val="0"/>
          <w:marRight w:val="0"/>
          <w:marTop w:val="0"/>
          <w:marBottom w:val="0"/>
          <w:divBdr>
            <w:top w:val="none" w:sz="0" w:space="0" w:color="auto"/>
            <w:left w:val="none" w:sz="0" w:space="0" w:color="auto"/>
            <w:bottom w:val="none" w:sz="0" w:space="0" w:color="auto"/>
            <w:right w:val="none" w:sz="0" w:space="0" w:color="auto"/>
          </w:divBdr>
        </w:div>
        <w:div w:id="2071612252">
          <w:marLeft w:val="0"/>
          <w:marRight w:val="0"/>
          <w:marTop w:val="0"/>
          <w:marBottom w:val="0"/>
          <w:divBdr>
            <w:top w:val="none" w:sz="0" w:space="0" w:color="auto"/>
            <w:left w:val="none" w:sz="0" w:space="0" w:color="auto"/>
            <w:bottom w:val="none" w:sz="0" w:space="0" w:color="auto"/>
            <w:right w:val="none" w:sz="0" w:space="0" w:color="auto"/>
          </w:divBdr>
        </w:div>
        <w:div w:id="606621835">
          <w:marLeft w:val="0"/>
          <w:marRight w:val="0"/>
          <w:marTop w:val="0"/>
          <w:marBottom w:val="0"/>
          <w:divBdr>
            <w:top w:val="none" w:sz="0" w:space="0" w:color="auto"/>
            <w:left w:val="none" w:sz="0" w:space="0" w:color="auto"/>
            <w:bottom w:val="none" w:sz="0" w:space="0" w:color="auto"/>
            <w:right w:val="none" w:sz="0" w:space="0" w:color="auto"/>
          </w:divBdr>
        </w:div>
        <w:div w:id="2133863605">
          <w:marLeft w:val="0"/>
          <w:marRight w:val="0"/>
          <w:marTop w:val="0"/>
          <w:marBottom w:val="0"/>
          <w:divBdr>
            <w:top w:val="none" w:sz="0" w:space="0" w:color="auto"/>
            <w:left w:val="none" w:sz="0" w:space="0" w:color="auto"/>
            <w:bottom w:val="none" w:sz="0" w:space="0" w:color="auto"/>
            <w:right w:val="none" w:sz="0" w:space="0" w:color="auto"/>
          </w:divBdr>
        </w:div>
        <w:div w:id="533428420">
          <w:marLeft w:val="0"/>
          <w:marRight w:val="0"/>
          <w:marTop w:val="0"/>
          <w:marBottom w:val="0"/>
          <w:divBdr>
            <w:top w:val="none" w:sz="0" w:space="0" w:color="auto"/>
            <w:left w:val="none" w:sz="0" w:space="0" w:color="auto"/>
            <w:bottom w:val="none" w:sz="0" w:space="0" w:color="auto"/>
            <w:right w:val="none" w:sz="0" w:space="0" w:color="auto"/>
          </w:divBdr>
        </w:div>
        <w:div w:id="845558156">
          <w:marLeft w:val="0"/>
          <w:marRight w:val="0"/>
          <w:marTop w:val="0"/>
          <w:marBottom w:val="0"/>
          <w:divBdr>
            <w:top w:val="none" w:sz="0" w:space="0" w:color="auto"/>
            <w:left w:val="none" w:sz="0" w:space="0" w:color="auto"/>
            <w:bottom w:val="none" w:sz="0" w:space="0" w:color="auto"/>
            <w:right w:val="none" w:sz="0" w:space="0" w:color="auto"/>
          </w:divBdr>
        </w:div>
        <w:div w:id="1693607279">
          <w:marLeft w:val="0"/>
          <w:marRight w:val="0"/>
          <w:marTop w:val="0"/>
          <w:marBottom w:val="0"/>
          <w:divBdr>
            <w:top w:val="none" w:sz="0" w:space="0" w:color="auto"/>
            <w:left w:val="none" w:sz="0" w:space="0" w:color="auto"/>
            <w:bottom w:val="none" w:sz="0" w:space="0" w:color="auto"/>
            <w:right w:val="none" w:sz="0" w:space="0" w:color="auto"/>
          </w:divBdr>
        </w:div>
        <w:div w:id="9109574">
          <w:marLeft w:val="0"/>
          <w:marRight w:val="0"/>
          <w:marTop w:val="0"/>
          <w:marBottom w:val="0"/>
          <w:divBdr>
            <w:top w:val="none" w:sz="0" w:space="0" w:color="auto"/>
            <w:left w:val="none" w:sz="0" w:space="0" w:color="auto"/>
            <w:bottom w:val="none" w:sz="0" w:space="0" w:color="auto"/>
            <w:right w:val="none" w:sz="0" w:space="0" w:color="auto"/>
          </w:divBdr>
        </w:div>
        <w:div w:id="12459129">
          <w:marLeft w:val="0"/>
          <w:marRight w:val="0"/>
          <w:marTop w:val="0"/>
          <w:marBottom w:val="0"/>
          <w:divBdr>
            <w:top w:val="none" w:sz="0" w:space="0" w:color="auto"/>
            <w:left w:val="none" w:sz="0" w:space="0" w:color="auto"/>
            <w:bottom w:val="none" w:sz="0" w:space="0" w:color="auto"/>
            <w:right w:val="none" w:sz="0" w:space="0" w:color="auto"/>
          </w:divBdr>
        </w:div>
        <w:div w:id="1780055796">
          <w:marLeft w:val="0"/>
          <w:marRight w:val="0"/>
          <w:marTop w:val="0"/>
          <w:marBottom w:val="0"/>
          <w:divBdr>
            <w:top w:val="none" w:sz="0" w:space="0" w:color="auto"/>
            <w:left w:val="none" w:sz="0" w:space="0" w:color="auto"/>
            <w:bottom w:val="none" w:sz="0" w:space="0" w:color="auto"/>
            <w:right w:val="none" w:sz="0" w:space="0" w:color="auto"/>
          </w:divBdr>
        </w:div>
        <w:div w:id="2006279837">
          <w:marLeft w:val="0"/>
          <w:marRight w:val="0"/>
          <w:marTop w:val="0"/>
          <w:marBottom w:val="0"/>
          <w:divBdr>
            <w:top w:val="none" w:sz="0" w:space="0" w:color="auto"/>
            <w:left w:val="none" w:sz="0" w:space="0" w:color="auto"/>
            <w:bottom w:val="none" w:sz="0" w:space="0" w:color="auto"/>
            <w:right w:val="none" w:sz="0" w:space="0" w:color="auto"/>
          </w:divBdr>
        </w:div>
        <w:div w:id="1107853028">
          <w:marLeft w:val="0"/>
          <w:marRight w:val="0"/>
          <w:marTop w:val="0"/>
          <w:marBottom w:val="0"/>
          <w:divBdr>
            <w:top w:val="none" w:sz="0" w:space="0" w:color="auto"/>
            <w:left w:val="none" w:sz="0" w:space="0" w:color="auto"/>
            <w:bottom w:val="none" w:sz="0" w:space="0" w:color="auto"/>
            <w:right w:val="none" w:sz="0" w:space="0" w:color="auto"/>
          </w:divBdr>
        </w:div>
        <w:div w:id="790591720">
          <w:marLeft w:val="0"/>
          <w:marRight w:val="0"/>
          <w:marTop w:val="0"/>
          <w:marBottom w:val="0"/>
          <w:divBdr>
            <w:top w:val="none" w:sz="0" w:space="0" w:color="auto"/>
            <w:left w:val="none" w:sz="0" w:space="0" w:color="auto"/>
            <w:bottom w:val="none" w:sz="0" w:space="0" w:color="auto"/>
            <w:right w:val="none" w:sz="0" w:space="0" w:color="auto"/>
          </w:divBdr>
        </w:div>
        <w:div w:id="332072178">
          <w:marLeft w:val="0"/>
          <w:marRight w:val="0"/>
          <w:marTop w:val="0"/>
          <w:marBottom w:val="0"/>
          <w:divBdr>
            <w:top w:val="none" w:sz="0" w:space="0" w:color="auto"/>
            <w:left w:val="none" w:sz="0" w:space="0" w:color="auto"/>
            <w:bottom w:val="none" w:sz="0" w:space="0" w:color="auto"/>
            <w:right w:val="none" w:sz="0" w:space="0" w:color="auto"/>
          </w:divBdr>
        </w:div>
        <w:div w:id="1291856981">
          <w:marLeft w:val="0"/>
          <w:marRight w:val="0"/>
          <w:marTop w:val="0"/>
          <w:marBottom w:val="0"/>
          <w:divBdr>
            <w:top w:val="none" w:sz="0" w:space="0" w:color="auto"/>
            <w:left w:val="none" w:sz="0" w:space="0" w:color="auto"/>
            <w:bottom w:val="none" w:sz="0" w:space="0" w:color="auto"/>
            <w:right w:val="none" w:sz="0" w:space="0" w:color="auto"/>
          </w:divBdr>
        </w:div>
        <w:div w:id="1240943378">
          <w:marLeft w:val="0"/>
          <w:marRight w:val="0"/>
          <w:marTop w:val="0"/>
          <w:marBottom w:val="0"/>
          <w:divBdr>
            <w:top w:val="none" w:sz="0" w:space="0" w:color="auto"/>
            <w:left w:val="none" w:sz="0" w:space="0" w:color="auto"/>
            <w:bottom w:val="none" w:sz="0" w:space="0" w:color="auto"/>
            <w:right w:val="none" w:sz="0" w:space="0" w:color="auto"/>
          </w:divBdr>
        </w:div>
        <w:div w:id="361978957">
          <w:marLeft w:val="0"/>
          <w:marRight w:val="0"/>
          <w:marTop w:val="0"/>
          <w:marBottom w:val="0"/>
          <w:divBdr>
            <w:top w:val="none" w:sz="0" w:space="0" w:color="auto"/>
            <w:left w:val="none" w:sz="0" w:space="0" w:color="auto"/>
            <w:bottom w:val="none" w:sz="0" w:space="0" w:color="auto"/>
            <w:right w:val="none" w:sz="0" w:space="0" w:color="auto"/>
          </w:divBdr>
        </w:div>
        <w:div w:id="176693823">
          <w:marLeft w:val="0"/>
          <w:marRight w:val="0"/>
          <w:marTop w:val="0"/>
          <w:marBottom w:val="0"/>
          <w:divBdr>
            <w:top w:val="none" w:sz="0" w:space="0" w:color="auto"/>
            <w:left w:val="none" w:sz="0" w:space="0" w:color="auto"/>
            <w:bottom w:val="none" w:sz="0" w:space="0" w:color="auto"/>
            <w:right w:val="none" w:sz="0" w:space="0" w:color="auto"/>
          </w:divBdr>
        </w:div>
        <w:div w:id="1659728882">
          <w:marLeft w:val="0"/>
          <w:marRight w:val="0"/>
          <w:marTop w:val="0"/>
          <w:marBottom w:val="0"/>
          <w:divBdr>
            <w:top w:val="none" w:sz="0" w:space="0" w:color="auto"/>
            <w:left w:val="none" w:sz="0" w:space="0" w:color="auto"/>
            <w:bottom w:val="none" w:sz="0" w:space="0" w:color="auto"/>
            <w:right w:val="none" w:sz="0" w:space="0" w:color="auto"/>
          </w:divBdr>
        </w:div>
        <w:div w:id="852456596">
          <w:marLeft w:val="0"/>
          <w:marRight w:val="0"/>
          <w:marTop w:val="0"/>
          <w:marBottom w:val="0"/>
          <w:divBdr>
            <w:top w:val="none" w:sz="0" w:space="0" w:color="auto"/>
            <w:left w:val="none" w:sz="0" w:space="0" w:color="auto"/>
            <w:bottom w:val="none" w:sz="0" w:space="0" w:color="auto"/>
            <w:right w:val="none" w:sz="0" w:space="0" w:color="auto"/>
          </w:divBdr>
        </w:div>
        <w:div w:id="1832597980">
          <w:marLeft w:val="0"/>
          <w:marRight w:val="0"/>
          <w:marTop w:val="0"/>
          <w:marBottom w:val="0"/>
          <w:divBdr>
            <w:top w:val="none" w:sz="0" w:space="0" w:color="auto"/>
            <w:left w:val="none" w:sz="0" w:space="0" w:color="auto"/>
            <w:bottom w:val="none" w:sz="0" w:space="0" w:color="auto"/>
            <w:right w:val="none" w:sz="0" w:space="0" w:color="auto"/>
          </w:divBdr>
        </w:div>
        <w:div w:id="1012148366">
          <w:marLeft w:val="0"/>
          <w:marRight w:val="0"/>
          <w:marTop w:val="0"/>
          <w:marBottom w:val="0"/>
          <w:divBdr>
            <w:top w:val="none" w:sz="0" w:space="0" w:color="auto"/>
            <w:left w:val="none" w:sz="0" w:space="0" w:color="auto"/>
            <w:bottom w:val="none" w:sz="0" w:space="0" w:color="auto"/>
            <w:right w:val="none" w:sz="0" w:space="0" w:color="auto"/>
          </w:divBdr>
        </w:div>
        <w:div w:id="1384137554">
          <w:marLeft w:val="0"/>
          <w:marRight w:val="0"/>
          <w:marTop w:val="0"/>
          <w:marBottom w:val="0"/>
          <w:divBdr>
            <w:top w:val="none" w:sz="0" w:space="0" w:color="auto"/>
            <w:left w:val="none" w:sz="0" w:space="0" w:color="auto"/>
            <w:bottom w:val="none" w:sz="0" w:space="0" w:color="auto"/>
            <w:right w:val="none" w:sz="0" w:space="0" w:color="auto"/>
          </w:divBdr>
        </w:div>
        <w:div w:id="771437650">
          <w:marLeft w:val="0"/>
          <w:marRight w:val="0"/>
          <w:marTop w:val="0"/>
          <w:marBottom w:val="0"/>
          <w:divBdr>
            <w:top w:val="none" w:sz="0" w:space="0" w:color="auto"/>
            <w:left w:val="none" w:sz="0" w:space="0" w:color="auto"/>
            <w:bottom w:val="none" w:sz="0" w:space="0" w:color="auto"/>
            <w:right w:val="none" w:sz="0" w:space="0" w:color="auto"/>
          </w:divBdr>
        </w:div>
        <w:div w:id="1135634490">
          <w:marLeft w:val="0"/>
          <w:marRight w:val="0"/>
          <w:marTop w:val="0"/>
          <w:marBottom w:val="0"/>
          <w:divBdr>
            <w:top w:val="none" w:sz="0" w:space="0" w:color="auto"/>
            <w:left w:val="none" w:sz="0" w:space="0" w:color="auto"/>
            <w:bottom w:val="none" w:sz="0" w:space="0" w:color="auto"/>
            <w:right w:val="none" w:sz="0" w:space="0" w:color="auto"/>
          </w:divBdr>
        </w:div>
        <w:div w:id="305478655">
          <w:marLeft w:val="0"/>
          <w:marRight w:val="0"/>
          <w:marTop w:val="0"/>
          <w:marBottom w:val="0"/>
          <w:divBdr>
            <w:top w:val="none" w:sz="0" w:space="0" w:color="auto"/>
            <w:left w:val="none" w:sz="0" w:space="0" w:color="auto"/>
            <w:bottom w:val="none" w:sz="0" w:space="0" w:color="auto"/>
            <w:right w:val="none" w:sz="0" w:space="0" w:color="auto"/>
          </w:divBdr>
        </w:div>
        <w:div w:id="1184829515">
          <w:marLeft w:val="0"/>
          <w:marRight w:val="0"/>
          <w:marTop w:val="0"/>
          <w:marBottom w:val="0"/>
          <w:divBdr>
            <w:top w:val="none" w:sz="0" w:space="0" w:color="auto"/>
            <w:left w:val="none" w:sz="0" w:space="0" w:color="auto"/>
            <w:bottom w:val="none" w:sz="0" w:space="0" w:color="auto"/>
            <w:right w:val="none" w:sz="0" w:space="0" w:color="auto"/>
          </w:divBdr>
        </w:div>
        <w:div w:id="521480814">
          <w:marLeft w:val="0"/>
          <w:marRight w:val="0"/>
          <w:marTop w:val="0"/>
          <w:marBottom w:val="0"/>
          <w:divBdr>
            <w:top w:val="none" w:sz="0" w:space="0" w:color="auto"/>
            <w:left w:val="none" w:sz="0" w:space="0" w:color="auto"/>
            <w:bottom w:val="none" w:sz="0" w:space="0" w:color="auto"/>
            <w:right w:val="none" w:sz="0" w:space="0" w:color="auto"/>
          </w:divBdr>
        </w:div>
        <w:div w:id="1166674372">
          <w:marLeft w:val="0"/>
          <w:marRight w:val="0"/>
          <w:marTop w:val="0"/>
          <w:marBottom w:val="0"/>
          <w:divBdr>
            <w:top w:val="none" w:sz="0" w:space="0" w:color="auto"/>
            <w:left w:val="none" w:sz="0" w:space="0" w:color="auto"/>
            <w:bottom w:val="none" w:sz="0" w:space="0" w:color="auto"/>
            <w:right w:val="none" w:sz="0" w:space="0" w:color="auto"/>
          </w:divBdr>
        </w:div>
        <w:div w:id="616374687">
          <w:marLeft w:val="0"/>
          <w:marRight w:val="0"/>
          <w:marTop w:val="0"/>
          <w:marBottom w:val="0"/>
          <w:divBdr>
            <w:top w:val="none" w:sz="0" w:space="0" w:color="auto"/>
            <w:left w:val="none" w:sz="0" w:space="0" w:color="auto"/>
            <w:bottom w:val="none" w:sz="0" w:space="0" w:color="auto"/>
            <w:right w:val="none" w:sz="0" w:space="0" w:color="auto"/>
          </w:divBdr>
        </w:div>
        <w:div w:id="1637181271">
          <w:marLeft w:val="0"/>
          <w:marRight w:val="0"/>
          <w:marTop w:val="0"/>
          <w:marBottom w:val="0"/>
          <w:divBdr>
            <w:top w:val="none" w:sz="0" w:space="0" w:color="auto"/>
            <w:left w:val="none" w:sz="0" w:space="0" w:color="auto"/>
            <w:bottom w:val="none" w:sz="0" w:space="0" w:color="auto"/>
            <w:right w:val="none" w:sz="0" w:space="0" w:color="auto"/>
          </w:divBdr>
        </w:div>
        <w:div w:id="637734235">
          <w:marLeft w:val="0"/>
          <w:marRight w:val="0"/>
          <w:marTop w:val="0"/>
          <w:marBottom w:val="0"/>
          <w:divBdr>
            <w:top w:val="none" w:sz="0" w:space="0" w:color="auto"/>
            <w:left w:val="none" w:sz="0" w:space="0" w:color="auto"/>
            <w:bottom w:val="none" w:sz="0" w:space="0" w:color="auto"/>
            <w:right w:val="none" w:sz="0" w:space="0" w:color="auto"/>
          </w:divBdr>
        </w:div>
        <w:div w:id="1694186430">
          <w:marLeft w:val="0"/>
          <w:marRight w:val="0"/>
          <w:marTop w:val="0"/>
          <w:marBottom w:val="0"/>
          <w:divBdr>
            <w:top w:val="none" w:sz="0" w:space="0" w:color="auto"/>
            <w:left w:val="none" w:sz="0" w:space="0" w:color="auto"/>
            <w:bottom w:val="none" w:sz="0" w:space="0" w:color="auto"/>
            <w:right w:val="none" w:sz="0" w:space="0" w:color="auto"/>
          </w:divBdr>
        </w:div>
        <w:div w:id="1922133201">
          <w:marLeft w:val="0"/>
          <w:marRight w:val="0"/>
          <w:marTop w:val="0"/>
          <w:marBottom w:val="0"/>
          <w:divBdr>
            <w:top w:val="none" w:sz="0" w:space="0" w:color="auto"/>
            <w:left w:val="none" w:sz="0" w:space="0" w:color="auto"/>
            <w:bottom w:val="none" w:sz="0" w:space="0" w:color="auto"/>
            <w:right w:val="none" w:sz="0" w:space="0" w:color="auto"/>
          </w:divBdr>
        </w:div>
        <w:div w:id="777801108">
          <w:marLeft w:val="0"/>
          <w:marRight w:val="0"/>
          <w:marTop w:val="0"/>
          <w:marBottom w:val="0"/>
          <w:divBdr>
            <w:top w:val="none" w:sz="0" w:space="0" w:color="auto"/>
            <w:left w:val="none" w:sz="0" w:space="0" w:color="auto"/>
            <w:bottom w:val="none" w:sz="0" w:space="0" w:color="auto"/>
            <w:right w:val="none" w:sz="0" w:space="0" w:color="auto"/>
          </w:divBdr>
        </w:div>
        <w:div w:id="1034889190">
          <w:marLeft w:val="0"/>
          <w:marRight w:val="0"/>
          <w:marTop w:val="0"/>
          <w:marBottom w:val="0"/>
          <w:divBdr>
            <w:top w:val="none" w:sz="0" w:space="0" w:color="auto"/>
            <w:left w:val="none" w:sz="0" w:space="0" w:color="auto"/>
            <w:bottom w:val="none" w:sz="0" w:space="0" w:color="auto"/>
            <w:right w:val="none" w:sz="0" w:space="0" w:color="auto"/>
          </w:divBdr>
        </w:div>
        <w:div w:id="994264121">
          <w:marLeft w:val="0"/>
          <w:marRight w:val="0"/>
          <w:marTop w:val="0"/>
          <w:marBottom w:val="0"/>
          <w:divBdr>
            <w:top w:val="none" w:sz="0" w:space="0" w:color="auto"/>
            <w:left w:val="none" w:sz="0" w:space="0" w:color="auto"/>
            <w:bottom w:val="none" w:sz="0" w:space="0" w:color="auto"/>
            <w:right w:val="none" w:sz="0" w:space="0" w:color="auto"/>
          </w:divBdr>
        </w:div>
        <w:div w:id="1462766239">
          <w:marLeft w:val="0"/>
          <w:marRight w:val="0"/>
          <w:marTop w:val="0"/>
          <w:marBottom w:val="0"/>
          <w:divBdr>
            <w:top w:val="none" w:sz="0" w:space="0" w:color="auto"/>
            <w:left w:val="none" w:sz="0" w:space="0" w:color="auto"/>
            <w:bottom w:val="none" w:sz="0" w:space="0" w:color="auto"/>
            <w:right w:val="none" w:sz="0" w:space="0" w:color="auto"/>
          </w:divBdr>
        </w:div>
        <w:div w:id="2018968597">
          <w:marLeft w:val="0"/>
          <w:marRight w:val="0"/>
          <w:marTop w:val="0"/>
          <w:marBottom w:val="0"/>
          <w:divBdr>
            <w:top w:val="none" w:sz="0" w:space="0" w:color="auto"/>
            <w:left w:val="none" w:sz="0" w:space="0" w:color="auto"/>
            <w:bottom w:val="none" w:sz="0" w:space="0" w:color="auto"/>
            <w:right w:val="none" w:sz="0" w:space="0" w:color="auto"/>
          </w:divBdr>
        </w:div>
        <w:div w:id="327175816">
          <w:marLeft w:val="0"/>
          <w:marRight w:val="0"/>
          <w:marTop w:val="0"/>
          <w:marBottom w:val="0"/>
          <w:divBdr>
            <w:top w:val="none" w:sz="0" w:space="0" w:color="auto"/>
            <w:left w:val="none" w:sz="0" w:space="0" w:color="auto"/>
            <w:bottom w:val="none" w:sz="0" w:space="0" w:color="auto"/>
            <w:right w:val="none" w:sz="0" w:space="0" w:color="auto"/>
          </w:divBdr>
        </w:div>
        <w:div w:id="1298535623">
          <w:marLeft w:val="0"/>
          <w:marRight w:val="0"/>
          <w:marTop w:val="0"/>
          <w:marBottom w:val="0"/>
          <w:divBdr>
            <w:top w:val="none" w:sz="0" w:space="0" w:color="auto"/>
            <w:left w:val="none" w:sz="0" w:space="0" w:color="auto"/>
            <w:bottom w:val="none" w:sz="0" w:space="0" w:color="auto"/>
            <w:right w:val="none" w:sz="0" w:space="0" w:color="auto"/>
          </w:divBdr>
        </w:div>
        <w:div w:id="842014548">
          <w:marLeft w:val="0"/>
          <w:marRight w:val="0"/>
          <w:marTop w:val="0"/>
          <w:marBottom w:val="0"/>
          <w:divBdr>
            <w:top w:val="none" w:sz="0" w:space="0" w:color="auto"/>
            <w:left w:val="none" w:sz="0" w:space="0" w:color="auto"/>
            <w:bottom w:val="none" w:sz="0" w:space="0" w:color="auto"/>
            <w:right w:val="none" w:sz="0" w:space="0" w:color="auto"/>
          </w:divBdr>
        </w:div>
        <w:div w:id="1608390642">
          <w:marLeft w:val="0"/>
          <w:marRight w:val="0"/>
          <w:marTop w:val="0"/>
          <w:marBottom w:val="0"/>
          <w:divBdr>
            <w:top w:val="none" w:sz="0" w:space="0" w:color="auto"/>
            <w:left w:val="none" w:sz="0" w:space="0" w:color="auto"/>
            <w:bottom w:val="none" w:sz="0" w:space="0" w:color="auto"/>
            <w:right w:val="none" w:sz="0" w:space="0" w:color="auto"/>
          </w:divBdr>
        </w:div>
        <w:div w:id="661281195">
          <w:marLeft w:val="0"/>
          <w:marRight w:val="0"/>
          <w:marTop w:val="0"/>
          <w:marBottom w:val="0"/>
          <w:divBdr>
            <w:top w:val="none" w:sz="0" w:space="0" w:color="auto"/>
            <w:left w:val="none" w:sz="0" w:space="0" w:color="auto"/>
            <w:bottom w:val="none" w:sz="0" w:space="0" w:color="auto"/>
            <w:right w:val="none" w:sz="0" w:space="0" w:color="auto"/>
          </w:divBdr>
        </w:div>
        <w:div w:id="371153754">
          <w:marLeft w:val="0"/>
          <w:marRight w:val="0"/>
          <w:marTop w:val="0"/>
          <w:marBottom w:val="0"/>
          <w:divBdr>
            <w:top w:val="none" w:sz="0" w:space="0" w:color="auto"/>
            <w:left w:val="none" w:sz="0" w:space="0" w:color="auto"/>
            <w:bottom w:val="none" w:sz="0" w:space="0" w:color="auto"/>
            <w:right w:val="none" w:sz="0" w:space="0" w:color="auto"/>
          </w:divBdr>
        </w:div>
        <w:div w:id="885221905">
          <w:marLeft w:val="0"/>
          <w:marRight w:val="0"/>
          <w:marTop w:val="0"/>
          <w:marBottom w:val="0"/>
          <w:divBdr>
            <w:top w:val="none" w:sz="0" w:space="0" w:color="auto"/>
            <w:left w:val="none" w:sz="0" w:space="0" w:color="auto"/>
            <w:bottom w:val="none" w:sz="0" w:space="0" w:color="auto"/>
            <w:right w:val="none" w:sz="0" w:space="0" w:color="auto"/>
          </w:divBdr>
        </w:div>
        <w:div w:id="681510001">
          <w:marLeft w:val="0"/>
          <w:marRight w:val="0"/>
          <w:marTop w:val="0"/>
          <w:marBottom w:val="0"/>
          <w:divBdr>
            <w:top w:val="none" w:sz="0" w:space="0" w:color="auto"/>
            <w:left w:val="none" w:sz="0" w:space="0" w:color="auto"/>
            <w:bottom w:val="none" w:sz="0" w:space="0" w:color="auto"/>
            <w:right w:val="none" w:sz="0" w:space="0" w:color="auto"/>
          </w:divBdr>
        </w:div>
        <w:div w:id="1973293377">
          <w:marLeft w:val="0"/>
          <w:marRight w:val="0"/>
          <w:marTop w:val="0"/>
          <w:marBottom w:val="0"/>
          <w:divBdr>
            <w:top w:val="none" w:sz="0" w:space="0" w:color="auto"/>
            <w:left w:val="none" w:sz="0" w:space="0" w:color="auto"/>
            <w:bottom w:val="none" w:sz="0" w:space="0" w:color="auto"/>
            <w:right w:val="none" w:sz="0" w:space="0" w:color="auto"/>
          </w:divBdr>
        </w:div>
        <w:div w:id="1756050669">
          <w:marLeft w:val="0"/>
          <w:marRight w:val="0"/>
          <w:marTop w:val="0"/>
          <w:marBottom w:val="0"/>
          <w:divBdr>
            <w:top w:val="none" w:sz="0" w:space="0" w:color="auto"/>
            <w:left w:val="none" w:sz="0" w:space="0" w:color="auto"/>
            <w:bottom w:val="none" w:sz="0" w:space="0" w:color="auto"/>
            <w:right w:val="none" w:sz="0" w:space="0" w:color="auto"/>
          </w:divBdr>
        </w:div>
        <w:div w:id="12658563">
          <w:marLeft w:val="0"/>
          <w:marRight w:val="0"/>
          <w:marTop w:val="0"/>
          <w:marBottom w:val="0"/>
          <w:divBdr>
            <w:top w:val="none" w:sz="0" w:space="0" w:color="auto"/>
            <w:left w:val="none" w:sz="0" w:space="0" w:color="auto"/>
            <w:bottom w:val="none" w:sz="0" w:space="0" w:color="auto"/>
            <w:right w:val="none" w:sz="0" w:space="0" w:color="auto"/>
          </w:divBdr>
        </w:div>
        <w:div w:id="1380057575">
          <w:marLeft w:val="0"/>
          <w:marRight w:val="0"/>
          <w:marTop w:val="0"/>
          <w:marBottom w:val="0"/>
          <w:divBdr>
            <w:top w:val="none" w:sz="0" w:space="0" w:color="auto"/>
            <w:left w:val="none" w:sz="0" w:space="0" w:color="auto"/>
            <w:bottom w:val="none" w:sz="0" w:space="0" w:color="auto"/>
            <w:right w:val="none" w:sz="0" w:space="0" w:color="auto"/>
          </w:divBdr>
        </w:div>
        <w:div w:id="1999457223">
          <w:marLeft w:val="0"/>
          <w:marRight w:val="0"/>
          <w:marTop w:val="0"/>
          <w:marBottom w:val="0"/>
          <w:divBdr>
            <w:top w:val="none" w:sz="0" w:space="0" w:color="auto"/>
            <w:left w:val="none" w:sz="0" w:space="0" w:color="auto"/>
            <w:bottom w:val="none" w:sz="0" w:space="0" w:color="auto"/>
            <w:right w:val="none" w:sz="0" w:space="0" w:color="auto"/>
          </w:divBdr>
        </w:div>
        <w:div w:id="1076899335">
          <w:marLeft w:val="0"/>
          <w:marRight w:val="0"/>
          <w:marTop w:val="0"/>
          <w:marBottom w:val="0"/>
          <w:divBdr>
            <w:top w:val="none" w:sz="0" w:space="0" w:color="auto"/>
            <w:left w:val="none" w:sz="0" w:space="0" w:color="auto"/>
            <w:bottom w:val="none" w:sz="0" w:space="0" w:color="auto"/>
            <w:right w:val="none" w:sz="0" w:space="0" w:color="auto"/>
          </w:divBdr>
        </w:div>
        <w:div w:id="1440025481">
          <w:marLeft w:val="0"/>
          <w:marRight w:val="0"/>
          <w:marTop w:val="0"/>
          <w:marBottom w:val="0"/>
          <w:divBdr>
            <w:top w:val="none" w:sz="0" w:space="0" w:color="auto"/>
            <w:left w:val="none" w:sz="0" w:space="0" w:color="auto"/>
            <w:bottom w:val="none" w:sz="0" w:space="0" w:color="auto"/>
            <w:right w:val="none" w:sz="0" w:space="0" w:color="auto"/>
          </w:divBdr>
        </w:div>
        <w:div w:id="593897040">
          <w:marLeft w:val="0"/>
          <w:marRight w:val="0"/>
          <w:marTop w:val="0"/>
          <w:marBottom w:val="0"/>
          <w:divBdr>
            <w:top w:val="none" w:sz="0" w:space="0" w:color="auto"/>
            <w:left w:val="none" w:sz="0" w:space="0" w:color="auto"/>
            <w:bottom w:val="none" w:sz="0" w:space="0" w:color="auto"/>
            <w:right w:val="none" w:sz="0" w:space="0" w:color="auto"/>
          </w:divBdr>
        </w:div>
        <w:div w:id="1749500099">
          <w:marLeft w:val="0"/>
          <w:marRight w:val="0"/>
          <w:marTop w:val="0"/>
          <w:marBottom w:val="0"/>
          <w:divBdr>
            <w:top w:val="none" w:sz="0" w:space="0" w:color="auto"/>
            <w:left w:val="none" w:sz="0" w:space="0" w:color="auto"/>
            <w:bottom w:val="none" w:sz="0" w:space="0" w:color="auto"/>
            <w:right w:val="none" w:sz="0" w:space="0" w:color="auto"/>
          </w:divBdr>
        </w:div>
        <w:div w:id="208685304">
          <w:marLeft w:val="0"/>
          <w:marRight w:val="0"/>
          <w:marTop w:val="0"/>
          <w:marBottom w:val="0"/>
          <w:divBdr>
            <w:top w:val="none" w:sz="0" w:space="0" w:color="auto"/>
            <w:left w:val="none" w:sz="0" w:space="0" w:color="auto"/>
            <w:bottom w:val="none" w:sz="0" w:space="0" w:color="auto"/>
            <w:right w:val="none" w:sz="0" w:space="0" w:color="auto"/>
          </w:divBdr>
        </w:div>
        <w:div w:id="1925452440">
          <w:marLeft w:val="0"/>
          <w:marRight w:val="0"/>
          <w:marTop w:val="0"/>
          <w:marBottom w:val="0"/>
          <w:divBdr>
            <w:top w:val="none" w:sz="0" w:space="0" w:color="auto"/>
            <w:left w:val="none" w:sz="0" w:space="0" w:color="auto"/>
            <w:bottom w:val="none" w:sz="0" w:space="0" w:color="auto"/>
            <w:right w:val="none" w:sz="0" w:space="0" w:color="auto"/>
          </w:divBdr>
        </w:div>
        <w:div w:id="1379283829">
          <w:marLeft w:val="0"/>
          <w:marRight w:val="0"/>
          <w:marTop w:val="0"/>
          <w:marBottom w:val="0"/>
          <w:divBdr>
            <w:top w:val="none" w:sz="0" w:space="0" w:color="auto"/>
            <w:left w:val="none" w:sz="0" w:space="0" w:color="auto"/>
            <w:bottom w:val="none" w:sz="0" w:space="0" w:color="auto"/>
            <w:right w:val="none" w:sz="0" w:space="0" w:color="auto"/>
          </w:divBdr>
        </w:div>
        <w:div w:id="882908814">
          <w:marLeft w:val="0"/>
          <w:marRight w:val="0"/>
          <w:marTop w:val="0"/>
          <w:marBottom w:val="0"/>
          <w:divBdr>
            <w:top w:val="none" w:sz="0" w:space="0" w:color="auto"/>
            <w:left w:val="none" w:sz="0" w:space="0" w:color="auto"/>
            <w:bottom w:val="none" w:sz="0" w:space="0" w:color="auto"/>
            <w:right w:val="none" w:sz="0" w:space="0" w:color="auto"/>
          </w:divBdr>
        </w:div>
        <w:div w:id="1260599413">
          <w:marLeft w:val="0"/>
          <w:marRight w:val="0"/>
          <w:marTop w:val="0"/>
          <w:marBottom w:val="0"/>
          <w:divBdr>
            <w:top w:val="none" w:sz="0" w:space="0" w:color="auto"/>
            <w:left w:val="none" w:sz="0" w:space="0" w:color="auto"/>
            <w:bottom w:val="none" w:sz="0" w:space="0" w:color="auto"/>
            <w:right w:val="none" w:sz="0" w:space="0" w:color="auto"/>
          </w:divBdr>
        </w:div>
        <w:div w:id="2105032448">
          <w:marLeft w:val="0"/>
          <w:marRight w:val="0"/>
          <w:marTop w:val="0"/>
          <w:marBottom w:val="0"/>
          <w:divBdr>
            <w:top w:val="none" w:sz="0" w:space="0" w:color="auto"/>
            <w:left w:val="none" w:sz="0" w:space="0" w:color="auto"/>
            <w:bottom w:val="none" w:sz="0" w:space="0" w:color="auto"/>
            <w:right w:val="none" w:sz="0" w:space="0" w:color="auto"/>
          </w:divBdr>
        </w:div>
        <w:div w:id="144123796">
          <w:marLeft w:val="0"/>
          <w:marRight w:val="0"/>
          <w:marTop w:val="0"/>
          <w:marBottom w:val="0"/>
          <w:divBdr>
            <w:top w:val="none" w:sz="0" w:space="0" w:color="auto"/>
            <w:left w:val="none" w:sz="0" w:space="0" w:color="auto"/>
            <w:bottom w:val="none" w:sz="0" w:space="0" w:color="auto"/>
            <w:right w:val="none" w:sz="0" w:space="0" w:color="auto"/>
          </w:divBdr>
        </w:div>
        <w:div w:id="1757898538">
          <w:marLeft w:val="0"/>
          <w:marRight w:val="0"/>
          <w:marTop w:val="0"/>
          <w:marBottom w:val="0"/>
          <w:divBdr>
            <w:top w:val="none" w:sz="0" w:space="0" w:color="auto"/>
            <w:left w:val="none" w:sz="0" w:space="0" w:color="auto"/>
            <w:bottom w:val="none" w:sz="0" w:space="0" w:color="auto"/>
            <w:right w:val="none" w:sz="0" w:space="0" w:color="auto"/>
          </w:divBdr>
        </w:div>
        <w:div w:id="1868713767">
          <w:marLeft w:val="0"/>
          <w:marRight w:val="0"/>
          <w:marTop w:val="0"/>
          <w:marBottom w:val="0"/>
          <w:divBdr>
            <w:top w:val="none" w:sz="0" w:space="0" w:color="auto"/>
            <w:left w:val="none" w:sz="0" w:space="0" w:color="auto"/>
            <w:bottom w:val="none" w:sz="0" w:space="0" w:color="auto"/>
            <w:right w:val="none" w:sz="0" w:space="0" w:color="auto"/>
          </w:divBdr>
        </w:div>
        <w:div w:id="929391864">
          <w:marLeft w:val="0"/>
          <w:marRight w:val="0"/>
          <w:marTop w:val="0"/>
          <w:marBottom w:val="0"/>
          <w:divBdr>
            <w:top w:val="none" w:sz="0" w:space="0" w:color="auto"/>
            <w:left w:val="none" w:sz="0" w:space="0" w:color="auto"/>
            <w:bottom w:val="none" w:sz="0" w:space="0" w:color="auto"/>
            <w:right w:val="none" w:sz="0" w:space="0" w:color="auto"/>
          </w:divBdr>
        </w:div>
        <w:div w:id="693191124">
          <w:marLeft w:val="0"/>
          <w:marRight w:val="0"/>
          <w:marTop w:val="0"/>
          <w:marBottom w:val="0"/>
          <w:divBdr>
            <w:top w:val="none" w:sz="0" w:space="0" w:color="auto"/>
            <w:left w:val="none" w:sz="0" w:space="0" w:color="auto"/>
            <w:bottom w:val="none" w:sz="0" w:space="0" w:color="auto"/>
            <w:right w:val="none" w:sz="0" w:space="0" w:color="auto"/>
          </w:divBdr>
        </w:div>
        <w:div w:id="193228695">
          <w:marLeft w:val="0"/>
          <w:marRight w:val="0"/>
          <w:marTop w:val="0"/>
          <w:marBottom w:val="0"/>
          <w:divBdr>
            <w:top w:val="none" w:sz="0" w:space="0" w:color="auto"/>
            <w:left w:val="none" w:sz="0" w:space="0" w:color="auto"/>
            <w:bottom w:val="none" w:sz="0" w:space="0" w:color="auto"/>
            <w:right w:val="none" w:sz="0" w:space="0" w:color="auto"/>
          </w:divBdr>
        </w:div>
        <w:div w:id="278996076">
          <w:marLeft w:val="0"/>
          <w:marRight w:val="0"/>
          <w:marTop w:val="0"/>
          <w:marBottom w:val="0"/>
          <w:divBdr>
            <w:top w:val="none" w:sz="0" w:space="0" w:color="auto"/>
            <w:left w:val="none" w:sz="0" w:space="0" w:color="auto"/>
            <w:bottom w:val="none" w:sz="0" w:space="0" w:color="auto"/>
            <w:right w:val="none" w:sz="0" w:space="0" w:color="auto"/>
          </w:divBdr>
        </w:div>
        <w:div w:id="1311330153">
          <w:marLeft w:val="0"/>
          <w:marRight w:val="0"/>
          <w:marTop w:val="0"/>
          <w:marBottom w:val="0"/>
          <w:divBdr>
            <w:top w:val="none" w:sz="0" w:space="0" w:color="auto"/>
            <w:left w:val="none" w:sz="0" w:space="0" w:color="auto"/>
            <w:bottom w:val="none" w:sz="0" w:space="0" w:color="auto"/>
            <w:right w:val="none" w:sz="0" w:space="0" w:color="auto"/>
          </w:divBdr>
        </w:div>
        <w:div w:id="371268772">
          <w:marLeft w:val="0"/>
          <w:marRight w:val="0"/>
          <w:marTop w:val="0"/>
          <w:marBottom w:val="0"/>
          <w:divBdr>
            <w:top w:val="none" w:sz="0" w:space="0" w:color="auto"/>
            <w:left w:val="none" w:sz="0" w:space="0" w:color="auto"/>
            <w:bottom w:val="none" w:sz="0" w:space="0" w:color="auto"/>
            <w:right w:val="none" w:sz="0" w:space="0" w:color="auto"/>
          </w:divBdr>
        </w:div>
        <w:div w:id="1539899824">
          <w:marLeft w:val="0"/>
          <w:marRight w:val="0"/>
          <w:marTop w:val="0"/>
          <w:marBottom w:val="0"/>
          <w:divBdr>
            <w:top w:val="none" w:sz="0" w:space="0" w:color="auto"/>
            <w:left w:val="none" w:sz="0" w:space="0" w:color="auto"/>
            <w:bottom w:val="none" w:sz="0" w:space="0" w:color="auto"/>
            <w:right w:val="none" w:sz="0" w:space="0" w:color="auto"/>
          </w:divBdr>
        </w:div>
        <w:div w:id="862281458">
          <w:marLeft w:val="0"/>
          <w:marRight w:val="0"/>
          <w:marTop w:val="0"/>
          <w:marBottom w:val="0"/>
          <w:divBdr>
            <w:top w:val="none" w:sz="0" w:space="0" w:color="auto"/>
            <w:left w:val="none" w:sz="0" w:space="0" w:color="auto"/>
            <w:bottom w:val="none" w:sz="0" w:space="0" w:color="auto"/>
            <w:right w:val="none" w:sz="0" w:space="0" w:color="auto"/>
          </w:divBdr>
        </w:div>
        <w:div w:id="201132571">
          <w:marLeft w:val="0"/>
          <w:marRight w:val="0"/>
          <w:marTop w:val="0"/>
          <w:marBottom w:val="0"/>
          <w:divBdr>
            <w:top w:val="none" w:sz="0" w:space="0" w:color="auto"/>
            <w:left w:val="none" w:sz="0" w:space="0" w:color="auto"/>
            <w:bottom w:val="none" w:sz="0" w:space="0" w:color="auto"/>
            <w:right w:val="none" w:sz="0" w:space="0" w:color="auto"/>
          </w:divBdr>
        </w:div>
        <w:div w:id="1220288360">
          <w:marLeft w:val="0"/>
          <w:marRight w:val="0"/>
          <w:marTop w:val="0"/>
          <w:marBottom w:val="0"/>
          <w:divBdr>
            <w:top w:val="none" w:sz="0" w:space="0" w:color="auto"/>
            <w:left w:val="none" w:sz="0" w:space="0" w:color="auto"/>
            <w:bottom w:val="none" w:sz="0" w:space="0" w:color="auto"/>
            <w:right w:val="none" w:sz="0" w:space="0" w:color="auto"/>
          </w:divBdr>
        </w:div>
        <w:div w:id="1578127109">
          <w:marLeft w:val="0"/>
          <w:marRight w:val="0"/>
          <w:marTop w:val="0"/>
          <w:marBottom w:val="0"/>
          <w:divBdr>
            <w:top w:val="none" w:sz="0" w:space="0" w:color="auto"/>
            <w:left w:val="none" w:sz="0" w:space="0" w:color="auto"/>
            <w:bottom w:val="none" w:sz="0" w:space="0" w:color="auto"/>
            <w:right w:val="none" w:sz="0" w:space="0" w:color="auto"/>
          </w:divBdr>
        </w:div>
        <w:div w:id="411589586">
          <w:marLeft w:val="0"/>
          <w:marRight w:val="0"/>
          <w:marTop w:val="0"/>
          <w:marBottom w:val="0"/>
          <w:divBdr>
            <w:top w:val="none" w:sz="0" w:space="0" w:color="auto"/>
            <w:left w:val="none" w:sz="0" w:space="0" w:color="auto"/>
            <w:bottom w:val="none" w:sz="0" w:space="0" w:color="auto"/>
            <w:right w:val="none" w:sz="0" w:space="0" w:color="auto"/>
          </w:divBdr>
        </w:div>
        <w:div w:id="656374616">
          <w:marLeft w:val="0"/>
          <w:marRight w:val="0"/>
          <w:marTop w:val="0"/>
          <w:marBottom w:val="0"/>
          <w:divBdr>
            <w:top w:val="none" w:sz="0" w:space="0" w:color="auto"/>
            <w:left w:val="none" w:sz="0" w:space="0" w:color="auto"/>
            <w:bottom w:val="none" w:sz="0" w:space="0" w:color="auto"/>
            <w:right w:val="none" w:sz="0" w:space="0" w:color="auto"/>
          </w:divBdr>
        </w:div>
        <w:div w:id="75591349">
          <w:marLeft w:val="0"/>
          <w:marRight w:val="0"/>
          <w:marTop w:val="0"/>
          <w:marBottom w:val="0"/>
          <w:divBdr>
            <w:top w:val="none" w:sz="0" w:space="0" w:color="auto"/>
            <w:left w:val="none" w:sz="0" w:space="0" w:color="auto"/>
            <w:bottom w:val="none" w:sz="0" w:space="0" w:color="auto"/>
            <w:right w:val="none" w:sz="0" w:space="0" w:color="auto"/>
          </w:divBdr>
        </w:div>
        <w:div w:id="1015771550">
          <w:marLeft w:val="0"/>
          <w:marRight w:val="0"/>
          <w:marTop w:val="0"/>
          <w:marBottom w:val="0"/>
          <w:divBdr>
            <w:top w:val="none" w:sz="0" w:space="0" w:color="auto"/>
            <w:left w:val="none" w:sz="0" w:space="0" w:color="auto"/>
            <w:bottom w:val="none" w:sz="0" w:space="0" w:color="auto"/>
            <w:right w:val="none" w:sz="0" w:space="0" w:color="auto"/>
          </w:divBdr>
        </w:div>
        <w:div w:id="1716200637">
          <w:marLeft w:val="0"/>
          <w:marRight w:val="0"/>
          <w:marTop w:val="0"/>
          <w:marBottom w:val="0"/>
          <w:divBdr>
            <w:top w:val="none" w:sz="0" w:space="0" w:color="auto"/>
            <w:left w:val="none" w:sz="0" w:space="0" w:color="auto"/>
            <w:bottom w:val="none" w:sz="0" w:space="0" w:color="auto"/>
            <w:right w:val="none" w:sz="0" w:space="0" w:color="auto"/>
          </w:divBdr>
        </w:div>
        <w:div w:id="2135825377">
          <w:marLeft w:val="0"/>
          <w:marRight w:val="0"/>
          <w:marTop w:val="0"/>
          <w:marBottom w:val="0"/>
          <w:divBdr>
            <w:top w:val="none" w:sz="0" w:space="0" w:color="auto"/>
            <w:left w:val="none" w:sz="0" w:space="0" w:color="auto"/>
            <w:bottom w:val="none" w:sz="0" w:space="0" w:color="auto"/>
            <w:right w:val="none" w:sz="0" w:space="0" w:color="auto"/>
          </w:divBdr>
        </w:div>
        <w:div w:id="505217865">
          <w:marLeft w:val="0"/>
          <w:marRight w:val="0"/>
          <w:marTop w:val="0"/>
          <w:marBottom w:val="0"/>
          <w:divBdr>
            <w:top w:val="none" w:sz="0" w:space="0" w:color="auto"/>
            <w:left w:val="none" w:sz="0" w:space="0" w:color="auto"/>
            <w:bottom w:val="none" w:sz="0" w:space="0" w:color="auto"/>
            <w:right w:val="none" w:sz="0" w:space="0" w:color="auto"/>
          </w:divBdr>
        </w:div>
        <w:div w:id="353728638">
          <w:marLeft w:val="0"/>
          <w:marRight w:val="0"/>
          <w:marTop w:val="0"/>
          <w:marBottom w:val="0"/>
          <w:divBdr>
            <w:top w:val="none" w:sz="0" w:space="0" w:color="auto"/>
            <w:left w:val="none" w:sz="0" w:space="0" w:color="auto"/>
            <w:bottom w:val="none" w:sz="0" w:space="0" w:color="auto"/>
            <w:right w:val="none" w:sz="0" w:space="0" w:color="auto"/>
          </w:divBdr>
        </w:div>
        <w:div w:id="316082053">
          <w:marLeft w:val="0"/>
          <w:marRight w:val="0"/>
          <w:marTop w:val="0"/>
          <w:marBottom w:val="0"/>
          <w:divBdr>
            <w:top w:val="none" w:sz="0" w:space="0" w:color="auto"/>
            <w:left w:val="none" w:sz="0" w:space="0" w:color="auto"/>
            <w:bottom w:val="none" w:sz="0" w:space="0" w:color="auto"/>
            <w:right w:val="none" w:sz="0" w:space="0" w:color="auto"/>
          </w:divBdr>
        </w:div>
        <w:div w:id="2095006218">
          <w:marLeft w:val="0"/>
          <w:marRight w:val="0"/>
          <w:marTop w:val="0"/>
          <w:marBottom w:val="0"/>
          <w:divBdr>
            <w:top w:val="none" w:sz="0" w:space="0" w:color="auto"/>
            <w:left w:val="none" w:sz="0" w:space="0" w:color="auto"/>
            <w:bottom w:val="none" w:sz="0" w:space="0" w:color="auto"/>
            <w:right w:val="none" w:sz="0" w:space="0" w:color="auto"/>
          </w:divBdr>
        </w:div>
        <w:div w:id="309139702">
          <w:marLeft w:val="0"/>
          <w:marRight w:val="0"/>
          <w:marTop w:val="0"/>
          <w:marBottom w:val="0"/>
          <w:divBdr>
            <w:top w:val="none" w:sz="0" w:space="0" w:color="auto"/>
            <w:left w:val="none" w:sz="0" w:space="0" w:color="auto"/>
            <w:bottom w:val="none" w:sz="0" w:space="0" w:color="auto"/>
            <w:right w:val="none" w:sz="0" w:space="0" w:color="auto"/>
          </w:divBdr>
        </w:div>
        <w:div w:id="892347026">
          <w:marLeft w:val="0"/>
          <w:marRight w:val="0"/>
          <w:marTop w:val="0"/>
          <w:marBottom w:val="0"/>
          <w:divBdr>
            <w:top w:val="none" w:sz="0" w:space="0" w:color="auto"/>
            <w:left w:val="none" w:sz="0" w:space="0" w:color="auto"/>
            <w:bottom w:val="none" w:sz="0" w:space="0" w:color="auto"/>
            <w:right w:val="none" w:sz="0" w:space="0" w:color="auto"/>
          </w:divBdr>
        </w:div>
        <w:div w:id="1588466619">
          <w:marLeft w:val="0"/>
          <w:marRight w:val="0"/>
          <w:marTop w:val="0"/>
          <w:marBottom w:val="0"/>
          <w:divBdr>
            <w:top w:val="none" w:sz="0" w:space="0" w:color="auto"/>
            <w:left w:val="none" w:sz="0" w:space="0" w:color="auto"/>
            <w:bottom w:val="none" w:sz="0" w:space="0" w:color="auto"/>
            <w:right w:val="none" w:sz="0" w:space="0" w:color="auto"/>
          </w:divBdr>
        </w:div>
        <w:div w:id="162017579">
          <w:marLeft w:val="0"/>
          <w:marRight w:val="0"/>
          <w:marTop w:val="0"/>
          <w:marBottom w:val="0"/>
          <w:divBdr>
            <w:top w:val="none" w:sz="0" w:space="0" w:color="auto"/>
            <w:left w:val="none" w:sz="0" w:space="0" w:color="auto"/>
            <w:bottom w:val="none" w:sz="0" w:space="0" w:color="auto"/>
            <w:right w:val="none" w:sz="0" w:space="0" w:color="auto"/>
          </w:divBdr>
        </w:div>
        <w:div w:id="1352073645">
          <w:marLeft w:val="0"/>
          <w:marRight w:val="0"/>
          <w:marTop w:val="0"/>
          <w:marBottom w:val="0"/>
          <w:divBdr>
            <w:top w:val="none" w:sz="0" w:space="0" w:color="auto"/>
            <w:left w:val="none" w:sz="0" w:space="0" w:color="auto"/>
            <w:bottom w:val="none" w:sz="0" w:space="0" w:color="auto"/>
            <w:right w:val="none" w:sz="0" w:space="0" w:color="auto"/>
          </w:divBdr>
        </w:div>
        <w:div w:id="1295601112">
          <w:marLeft w:val="0"/>
          <w:marRight w:val="0"/>
          <w:marTop w:val="0"/>
          <w:marBottom w:val="0"/>
          <w:divBdr>
            <w:top w:val="none" w:sz="0" w:space="0" w:color="auto"/>
            <w:left w:val="none" w:sz="0" w:space="0" w:color="auto"/>
            <w:bottom w:val="none" w:sz="0" w:space="0" w:color="auto"/>
            <w:right w:val="none" w:sz="0" w:space="0" w:color="auto"/>
          </w:divBdr>
        </w:div>
        <w:div w:id="1761682459">
          <w:marLeft w:val="0"/>
          <w:marRight w:val="0"/>
          <w:marTop w:val="0"/>
          <w:marBottom w:val="0"/>
          <w:divBdr>
            <w:top w:val="none" w:sz="0" w:space="0" w:color="auto"/>
            <w:left w:val="none" w:sz="0" w:space="0" w:color="auto"/>
            <w:bottom w:val="none" w:sz="0" w:space="0" w:color="auto"/>
            <w:right w:val="none" w:sz="0" w:space="0" w:color="auto"/>
          </w:divBdr>
        </w:div>
        <w:div w:id="818154921">
          <w:marLeft w:val="0"/>
          <w:marRight w:val="0"/>
          <w:marTop w:val="0"/>
          <w:marBottom w:val="0"/>
          <w:divBdr>
            <w:top w:val="none" w:sz="0" w:space="0" w:color="auto"/>
            <w:left w:val="none" w:sz="0" w:space="0" w:color="auto"/>
            <w:bottom w:val="none" w:sz="0" w:space="0" w:color="auto"/>
            <w:right w:val="none" w:sz="0" w:space="0" w:color="auto"/>
          </w:divBdr>
        </w:div>
        <w:div w:id="93408195">
          <w:marLeft w:val="0"/>
          <w:marRight w:val="0"/>
          <w:marTop w:val="0"/>
          <w:marBottom w:val="0"/>
          <w:divBdr>
            <w:top w:val="none" w:sz="0" w:space="0" w:color="auto"/>
            <w:left w:val="none" w:sz="0" w:space="0" w:color="auto"/>
            <w:bottom w:val="none" w:sz="0" w:space="0" w:color="auto"/>
            <w:right w:val="none" w:sz="0" w:space="0" w:color="auto"/>
          </w:divBdr>
        </w:div>
        <w:div w:id="560794684">
          <w:marLeft w:val="0"/>
          <w:marRight w:val="0"/>
          <w:marTop w:val="0"/>
          <w:marBottom w:val="0"/>
          <w:divBdr>
            <w:top w:val="none" w:sz="0" w:space="0" w:color="auto"/>
            <w:left w:val="none" w:sz="0" w:space="0" w:color="auto"/>
            <w:bottom w:val="none" w:sz="0" w:space="0" w:color="auto"/>
            <w:right w:val="none" w:sz="0" w:space="0" w:color="auto"/>
          </w:divBdr>
        </w:div>
        <w:div w:id="1595623541">
          <w:marLeft w:val="0"/>
          <w:marRight w:val="0"/>
          <w:marTop w:val="0"/>
          <w:marBottom w:val="0"/>
          <w:divBdr>
            <w:top w:val="none" w:sz="0" w:space="0" w:color="auto"/>
            <w:left w:val="none" w:sz="0" w:space="0" w:color="auto"/>
            <w:bottom w:val="none" w:sz="0" w:space="0" w:color="auto"/>
            <w:right w:val="none" w:sz="0" w:space="0" w:color="auto"/>
          </w:divBdr>
        </w:div>
        <w:div w:id="1590044556">
          <w:marLeft w:val="0"/>
          <w:marRight w:val="0"/>
          <w:marTop w:val="0"/>
          <w:marBottom w:val="0"/>
          <w:divBdr>
            <w:top w:val="none" w:sz="0" w:space="0" w:color="auto"/>
            <w:left w:val="none" w:sz="0" w:space="0" w:color="auto"/>
            <w:bottom w:val="none" w:sz="0" w:space="0" w:color="auto"/>
            <w:right w:val="none" w:sz="0" w:space="0" w:color="auto"/>
          </w:divBdr>
        </w:div>
        <w:div w:id="1221550478">
          <w:marLeft w:val="0"/>
          <w:marRight w:val="0"/>
          <w:marTop w:val="0"/>
          <w:marBottom w:val="0"/>
          <w:divBdr>
            <w:top w:val="none" w:sz="0" w:space="0" w:color="auto"/>
            <w:left w:val="none" w:sz="0" w:space="0" w:color="auto"/>
            <w:bottom w:val="none" w:sz="0" w:space="0" w:color="auto"/>
            <w:right w:val="none" w:sz="0" w:space="0" w:color="auto"/>
          </w:divBdr>
        </w:div>
        <w:div w:id="779687773">
          <w:marLeft w:val="0"/>
          <w:marRight w:val="0"/>
          <w:marTop w:val="0"/>
          <w:marBottom w:val="0"/>
          <w:divBdr>
            <w:top w:val="none" w:sz="0" w:space="0" w:color="auto"/>
            <w:left w:val="none" w:sz="0" w:space="0" w:color="auto"/>
            <w:bottom w:val="none" w:sz="0" w:space="0" w:color="auto"/>
            <w:right w:val="none" w:sz="0" w:space="0" w:color="auto"/>
          </w:divBdr>
        </w:div>
        <w:div w:id="1240017062">
          <w:marLeft w:val="0"/>
          <w:marRight w:val="0"/>
          <w:marTop w:val="0"/>
          <w:marBottom w:val="0"/>
          <w:divBdr>
            <w:top w:val="none" w:sz="0" w:space="0" w:color="auto"/>
            <w:left w:val="none" w:sz="0" w:space="0" w:color="auto"/>
            <w:bottom w:val="none" w:sz="0" w:space="0" w:color="auto"/>
            <w:right w:val="none" w:sz="0" w:space="0" w:color="auto"/>
          </w:divBdr>
        </w:div>
        <w:div w:id="2062632554">
          <w:marLeft w:val="0"/>
          <w:marRight w:val="0"/>
          <w:marTop w:val="0"/>
          <w:marBottom w:val="0"/>
          <w:divBdr>
            <w:top w:val="none" w:sz="0" w:space="0" w:color="auto"/>
            <w:left w:val="none" w:sz="0" w:space="0" w:color="auto"/>
            <w:bottom w:val="none" w:sz="0" w:space="0" w:color="auto"/>
            <w:right w:val="none" w:sz="0" w:space="0" w:color="auto"/>
          </w:divBdr>
        </w:div>
        <w:div w:id="1701978776">
          <w:marLeft w:val="0"/>
          <w:marRight w:val="0"/>
          <w:marTop w:val="0"/>
          <w:marBottom w:val="0"/>
          <w:divBdr>
            <w:top w:val="none" w:sz="0" w:space="0" w:color="auto"/>
            <w:left w:val="none" w:sz="0" w:space="0" w:color="auto"/>
            <w:bottom w:val="none" w:sz="0" w:space="0" w:color="auto"/>
            <w:right w:val="none" w:sz="0" w:space="0" w:color="auto"/>
          </w:divBdr>
        </w:div>
        <w:div w:id="763576591">
          <w:marLeft w:val="0"/>
          <w:marRight w:val="0"/>
          <w:marTop w:val="0"/>
          <w:marBottom w:val="0"/>
          <w:divBdr>
            <w:top w:val="none" w:sz="0" w:space="0" w:color="auto"/>
            <w:left w:val="none" w:sz="0" w:space="0" w:color="auto"/>
            <w:bottom w:val="none" w:sz="0" w:space="0" w:color="auto"/>
            <w:right w:val="none" w:sz="0" w:space="0" w:color="auto"/>
          </w:divBdr>
        </w:div>
        <w:div w:id="1985351722">
          <w:marLeft w:val="0"/>
          <w:marRight w:val="0"/>
          <w:marTop w:val="0"/>
          <w:marBottom w:val="0"/>
          <w:divBdr>
            <w:top w:val="none" w:sz="0" w:space="0" w:color="auto"/>
            <w:left w:val="none" w:sz="0" w:space="0" w:color="auto"/>
            <w:bottom w:val="none" w:sz="0" w:space="0" w:color="auto"/>
            <w:right w:val="none" w:sz="0" w:space="0" w:color="auto"/>
          </w:divBdr>
        </w:div>
        <w:div w:id="831145119">
          <w:marLeft w:val="0"/>
          <w:marRight w:val="0"/>
          <w:marTop w:val="0"/>
          <w:marBottom w:val="0"/>
          <w:divBdr>
            <w:top w:val="none" w:sz="0" w:space="0" w:color="auto"/>
            <w:left w:val="none" w:sz="0" w:space="0" w:color="auto"/>
            <w:bottom w:val="none" w:sz="0" w:space="0" w:color="auto"/>
            <w:right w:val="none" w:sz="0" w:space="0" w:color="auto"/>
          </w:divBdr>
        </w:div>
        <w:div w:id="560793413">
          <w:marLeft w:val="0"/>
          <w:marRight w:val="0"/>
          <w:marTop w:val="0"/>
          <w:marBottom w:val="0"/>
          <w:divBdr>
            <w:top w:val="none" w:sz="0" w:space="0" w:color="auto"/>
            <w:left w:val="none" w:sz="0" w:space="0" w:color="auto"/>
            <w:bottom w:val="none" w:sz="0" w:space="0" w:color="auto"/>
            <w:right w:val="none" w:sz="0" w:space="0" w:color="auto"/>
          </w:divBdr>
        </w:div>
        <w:div w:id="2059471535">
          <w:marLeft w:val="0"/>
          <w:marRight w:val="0"/>
          <w:marTop w:val="0"/>
          <w:marBottom w:val="0"/>
          <w:divBdr>
            <w:top w:val="none" w:sz="0" w:space="0" w:color="auto"/>
            <w:left w:val="none" w:sz="0" w:space="0" w:color="auto"/>
            <w:bottom w:val="none" w:sz="0" w:space="0" w:color="auto"/>
            <w:right w:val="none" w:sz="0" w:space="0" w:color="auto"/>
          </w:divBdr>
        </w:div>
        <w:div w:id="1418819966">
          <w:marLeft w:val="0"/>
          <w:marRight w:val="0"/>
          <w:marTop w:val="0"/>
          <w:marBottom w:val="0"/>
          <w:divBdr>
            <w:top w:val="none" w:sz="0" w:space="0" w:color="auto"/>
            <w:left w:val="none" w:sz="0" w:space="0" w:color="auto"/>
            <w:bottom w:val="none" w:sz="0" w:space="0" w:color="auto"/>
            <w:right w:val="none" w:sz="0" w:space="0" w:color="auto"/>
          </w:divBdr>
        </w:div>
        <w:div w:id="1997682412">
          <w:marLeft w:val="0"/>
          <w:marRight w:val="0"/>
          <w:marTop w:val="0"/>
          <w:marBottom w:val="0"/>
          <w:divBdr>
            <w:top w:val="none" w:sz="0" w:space="0" w:color="auto"/>
            <w:left w:val="none" w:sz="0" w:space="0" w:color="auto"/>
            <w:bottom w:val="none" w:sz="0" w:space="0" w:color="auto"/>
            <w:right w:val="none" w:sz="0" w:space="0" w:color="auto"/>
          </w:divBdr>
        </w:div>
        <w:div w:id="554044545">
          <w:marLeft w:val="0"/>
          <w:marRight w:val="0"/>
          <w:marTop w:val="0"/>
          <w:marBottom w:val="0"/>
          <w:divBdr>
            <w:top w:val="none" w:sz="0" w:space="0" w:color="auto"/>
            <w:left w:val="none" w:sz="0" w:space="0" w:color="auto"/>
            <w:bottom w:val="none" w:sz="0" w:space="0" w:color="auto"/>
            <w:right w:val="none" w:sz="0" w:space="0" w:color="auto"/>
          </w:divBdr>
        </w:div>
        <w:div w:id="1200825091">
          <w:marLeft w:val="0"/>
          <w:marRight w:val="0"/>
          <w:marTop w:val="0"/>
          <w:marBottom w:val="0"/>
          <w:divBdr>
            <w:top w:val="none" w:sz="0" w:space="0" w:color="auto"/>
            <w:left w:val="none" w:sz="0" w:space="0" w:color="auto"/>
            <w:bottom w:val="none" w:sz="0" w:space="0" w:color="auto"/>
            <w:right w:val="none" w:sz="0" w:space="0" w:color="auto"/>
          </w:divBdr>
        </w:div>
        <w:div w:id="699207058">
          <w:marLeft w:val="0"/>
          <w:marRight w:val="0"/>
          <w:marTop w:val="0"/>
          <w:marBottom w:val="0"/>
          <w:divBdr>
            <w:top w:val="none" w:sz="0" w:space="0" w:color="auto"/>
            <w:left w:val="none" w:sz="0" w:space="0" w:color="auto"/>
            <w:bottom w:val="none" w:sz="0" w:space="0" w:color="auto"/>
            <w:right w:val="none" w:sz="0" w:space="0" w:color="auto"/>
          </w:divBdr>
        </w:div>
        <w:div w:id="804465482">
          <w:marLeft w:val="0"/>
          <w:marRight w:val="0"/>
          <w:marTop w:val="0"/>
          <w:marBottom w:val="0"/>
          <w:divBdr>
            <w:top w:val="none" w:sz="0" w:space="0" w:color="auto"/>
            <w:left w:val="none" w:sz="0" w:space="0" w:color="auto"/>
            <w:bottom w:val="none" w:sz="0" w:space="0" w:color="auto"/>
            <w:right w:val="none" w:sz="0" w:space="0" w:color="auto"/>
          </w:divBdr>
        </w:div>
        <w:div w:id="1466966967">
          <w:marLeft w:val="0"/>
          <w:marRight w:val="0"/>
          <w:marTop w:val="0"/>
          <w:marBottom w:val="0"/>
          <w:divBdr>
            <w:top w:val="none" w:sz="0" w:space="0" w:color="auto"/>
            <w:left w:val="none" w:sz="0" w:space="0" w:color="auto"/>
            <w:bottom w:val="none" w:sz="0" w:space="0" w:color="auto"/>
            <w:right w:val="none" w:sz="0" w:space="0" w:color="auto"/>
          </w:divBdr>
        </w:div>
        <w:div w:id="995688794">
          <w:marLeft w:val="0"/>
          <w:marRight w:val="0"/>
          <w:marTop w:val="0"/>
          <w:marBottom w:val="0"/>
          <w:divBdr>
            <w:top w:val="none" w:sz="0" w:space="0" w:color="auto"/>
            <w:left w:val="none" w:sz="0" w:space="0" w:color="auto"/>
            <w:bottom w:val="none" w:sz="0" w:space="0" w:color="auto"/>
            <w:right w:val="none" w:sz="0" w:space="0" w:color="auto"/>
          </w:divBdr>
        </w:div>
        <w:div w:id="1518276462">
          <w:marLeft w:val="0"/>
          <w:marRight w:val="0"/>
          <w:marTop w:val="0"/>
          <w:marBottom w:val="0"/>
          <w:divBdr>
            <w:top w:val="none" w:sz="0" w:space="0" w:color="auto"/>
            <w:left w:val="none" w:sz="0" w:space="0" w:color="auto"/>
            <w:bottom w:val="none" w:sz="0" w:space="0" w:color="auto"/>
            <w:right w:val="none" w:sz="0" w:space="0" w:color="auto"/>
          </w:divBdr>
        </w:div>
        <w:div w:id="123616911">
          <w:marLeft w:val="0"/>
          <w:marRight w:val="0"/>
          <w:marTop w:val="0"/>
          <w:marBottom w:val="0"/>
          <w:divBdr>
            <w:top w:val="none" w:sz="0" w:space="0" w:color="auto"/>
            <w:left w:val="none" w:sz="0" w:space="0" w:color="auto"/>
            <w:bottom w:val="none" w:sz="0" w:space="0" w:color="auto"/>
            <w:right w:val="none" w:sz="0" w:space="0" w:color="auto"/>
          </w:divBdr>
        </w:div>
        <w:div w:id="174805533">
          <w:marLeft w:val="0"/>
          <w:marRight w:val="0"/>
          <w:marTop w:val="0"/>
          <w:marBottom w:val="0"/>
          <w:divBdr>
            <w:top w:val="none" w:sz="0" w:space="0" w:color="auto"/>
            <w:left w:val="none" w:sz="0" w:space="0" w:color="auto"/>
            <w:bottom w:val="none" w:sz="0" w:space="0" w:color="auto"/>
            <w:right w:val="none" w:sz="0" w:space="0" w:color="auto"/>
          </w:divBdr>
        </w:div>
        <w:div w:id="1214582230">
          <w:marLeft w:val="0"/>
          <w:marRight w:val="0"/>
          <w:marTop w:val="0"/>
          <w:marBottom w:val="0"/>
          <w:divBdr>
            <w:top w:val="none" w:sz="0" w:space="0" w:color="auto"/>
            <w:left w:val="none" w:sz="0" w:space="0" w:color="auto"/>
            <w:bottom w:val="none" w:sz="0" w:space="0" w:color="auto"/>
            <w:right w:val="none" w:sz="0" w:space="0" w:color="auto"/>
          </w:divBdr>
        </w:div>
        <w:div w:id="1292705325">
          <w:marLeft w:val="0"/>
          <w:marRight w:val="0"/>
          <w:marTop w:val="0"/>
          <w:marBottom w:val="0"/>
          <w:divBdr>
            <w:top w:val="none" w:sz="0" w:space="0" w:color="auto"/>
            <w:left w:val="none" w:sz="0" w:space="0" w:color="auto"/>
            <w:bottom w:val="none" w:sz="0" w:space="0" w:color="auto"/>
            <w:right w:val="none" w:sz="0" w:space="0" w:color="auto"/>
          </w:divBdr>
        </w:div>
        <w:div w:id="1153257255">
          <w:marLeft w:val="0"/>
          <w:marRight w:val="0"/>
          <w:marTop w:val="0"/>
          <w:marBottom w:val="0"/>
          <w:divBdr>
            <w:top w:val="none" w:sz="0" w:space="0" w:color="auto"/>
            <w:left w:val="none" w:sz="0" w:space="0" w:color="auto"/>
            <w:bottom w:val="none" w:sz="0" w:space="0" w:color="auto"/>
            <w:right w:val="none" w:sz="0" w:space="0" w:color="auto"/>
          </w:divBdr>
        </w:div>
        <w:div w:id="646208267">
          <w:marLeft w:val="0"/>
          <w:marRight w:val="0"/>
          <w:marTop w:val="0"/>
          <w:marBottom w:val="0"/>
          <w:divBdr>
            <w:top w:val="none" w:sz="0" w:space="0" w:color="auto"/>
            <w:left w:val="none" w:sz="0" w:space="0" w:color="auto"/>
            <w:bottom w:val="none" w:sz="0" w:space="0" w:color="auto"/>
            <w:right w:val="none" w:sz="0" w:space="0" w:color="auto"/>
          </w:divBdr>
        </w:div>
        <w:div w:id="1452894568">
          <w:marLeft w:val="0"/>
          <w:marRight w:val="0"/>
          <w:marTop w:val="0"/>
          <w:marBottom w:val="0"/>
          <w:divBdr>
            <w:top w:val="none" w:sz="0" w:space="0" w:color="auto"/>
            <w:left w:val="none" w:sz="0" w:space="0" w:color="auto"/>
            <w:bottom w:val="none" w:sz="0" w:space="0" w:color="auto"/>
            <w:right w:val="none" w:sz="0" w:space="0" w:color="auto"/>
          </w:divBdr>
        </w:div>
        <w:div w:id="1394430269">
          <w:marLeft w:val="0"/>
          <w:marRight w:val="0"/>
          <w:marTop w:val="0"/>
          <w:marBottom w:val="0"/>
          <w:divBdr>
            <w:top w:val="none" w:sz="0" w:space="0" w:color="auto"/>
            <w:left w:val="none" w:sz="0" w:space="0" w:color="auto"/>
            <w:bottom w:val="none" w:sz="0" w:space="0" w:color="auto"/>
            <w:right w:val="none" w:sz="0" w:space="0" w:color="auto"/>
          </w:divBdr>
        </w:div>
        <w:div w:id="1109593185">
          <w:marLeft w:val="0"/>
          <w:marRight w:val="0"/>
          <w:marTop w:val="0"/>
          <w:marBottom w:val="0"/>
          <w:divBdr>
            <w:top w:val="none" w:sz="0" w:space="0" w:color="auto"/>
            <w:left w:val="none" w:sz="0" w:space="0" w:color="auto"/>
            <w:bottom w:val="none" w:sz="0" w:space="0" w:color="auto"/>
            <w:right w:val="none" w:sz="0" w:space="0" w:color="auto"/>
          </w:divBdr>
        </w:div>
        <w:div w:id="2106613934">
          <w:marLeft w:val="0"/>
          <w:marRight w:val="0"/>
          <w:marTop w:val="0"/>
          <w:marBottom w:val="0"/>
          <w:divBdr>
            <w:top w:val="none" w:sz="0" w:space="0" w:color="auto"/>
            <w:left w:val="none" w:sz="0" w:space="0" w:color="auto"/>
            <w:bottom w:val="none" w:sz="0" w:space="0" w:color="auto"/>
            <w:right w:val="none" w:sz="0" w:space="0" w:color="auto"/>
          </w:divBdr>
        </w:div>
        <w:div w:id="708379821">
          <w:marLeft w:val="0"/>
          <w:marRight w:val="0"/>
          <w:marTop w:val="0"/>
          <w:marBottom w:val="0"/>
          <w:divBdr>
            <w:top w:val="none" w:sz="0" w:space="0" w:color="auto"/>
            <w:left w:val="none" w:sz="0" w:space="0" w:color="auto"/>
            <w:bottom w:val="none" w:sz="0" w:space="0" w:color="auto"/>
            <w:right w:val="none" w:sz="0" w:space="0" w:color="auto"/>
          </w:divBdr>
        </w:div>
        <w:div w:id="2006124838">
          <w:marLeft w:val="0"/>
          <w:marRight w:val="0"/>
          <w:marTop w:val="0"/>
          <w:marBottom w:val="0"/>
          <w:divBdr>
            <w:top w:val="none" w:sz="0" w:space="0" w:color="auto"/>
            <w:left w:val="none" w:sz="0" w:space="0" w:color="auto"/>
            <w:bottom w:val="none" w:sz="0" w:space="0" w:color="auto"/>
            <w:right w:val="none" w:sz="0" w:space="0" w:color="auto"/>
          </w:divBdr>
        </w:div>
        <w:div w:id="2011831706">
          <w:marLeft w:val="0"/>
          <w:marRight w:val="0"/>
          <w:marTop w:val="0"/>
          <w:marBottom w:val="0"/>
          <w:divBdr>
            <w:top w:val="none" w:sz="0" w:space="0" w:color="auto"/>
            <w:left w:val="none" w:sz="0" w:space="0" w:color="auto"/>
            <w:bottom w:val="none" w:sz="0" w:space="0" w:color="auto"/>
            <w:right w:val="none" w:sz="0" w:space="0" w:color="auto"/>
          </w:divBdr>
        </w:div>
        <w:div w:id="935477883">
          <w:marLeft w:val="0"/>
          <w:marRight w:val="0"/>
          <w:marTop w:val="0"/>
          <w:marBottom w:val="0"/>
          <w:divBdr>
            <w:top w:val="none" w:sz="0" w:space="0" w:color="auto"/>
            <w:left w:val="none" w:sz="0" w:space="0" w:color="auto"/>
            <w:bottom w:val="none" w:sz="0" w:space="0" w:color="auto"/>
            <w:right w:val="none" w:sz="0" w:space="0" w:color="auto"/>
          </w:divBdr>
        </w:div>
        <w:div w:id="2036955602">
          <w:marLeft w:val="0"/>
          <w:marRight w:val="0"/>
          <w:marTop w:val="0"/>
          <w:marBottom w:val="0"/>
          <w:divBdr>
            <w:top w:val="none" w:sz="0" w:space="0" w:color="auto"/>
            <w:left w:val="none" w:sz="0" w:space="0" w:color="auto"/>
            <w:bottom w:val="none" w:sz="0" w:space="0" w:color="auto"/>
            <w:right w:val="none" w:sz="0" w:space="0" w:color="auto"/>
          </w:divBdr>
        </w:div>
        <w:div w:id="214463987">
          <w:marLeft w:val="0"/>
          <w:marRight w:val="0"/>
          <w:marTop w:val="0"/>
          <w:marBottom w:val="0"/>
          <w:divBdr>
            <w:top w:val="none" w:sz="0" w:space="0" w:color="auto"/>
            <w:left w:val="none" w:sz="0" w:space="0" w:color="auto"/>
            <w:bottom w:val="none" w:sz="0" w:space="0" w:color="auto"/>
            <w:right w:val="none" w:sz="0" w:space="0" w:color="auto"/>
          </w:divBdr>
        </w:div>
        <w:div w:id="347876087">
          <w:marLeft w:val="0"/>
          <w:marRight w:val="0"/>
          <w:marTop w:val="0"/>
          <w:marBottom w:val="0"/>
          <w:divBdr>
            <w:top w:val="none" w:sz="0" w:space="0" w:color="auto"/>
            <w:left w:val="none" w:sz="0" w:space="0" w:color="auto"/>
            <w:bottom w:val="none" w:sz="0" w:space="0" w:color="auto"/>
            <w:right w:val="none" w:sz="0" w:space="0" w:color="auto"/>
          </w:divBdr>
        </w:div>
        <w:div w:id="1202325397">
          <w:marLeft w:val="0"/>
          <w:marRight w:val="0"/>
          <w:marTop w:val="0"/>
          <w:marBottom w:val="0"/>
          <w:divBdr>
            <w:top w:val="none" w:sz="0" w:space="0" w:color="auto"/>
            <w:left w:val="none" w:sz="0" w:space="0" w:color="auto"/>
            <w:bottom w:val="none" w:sz="0" w:space="0" w:color="auto"/>
            <w:right w:val="none" w:sz="0" w:space="0" w:color="auto"/>
          </w:divBdr>
        </w:div>
        <w:div w:id="1469516315">
          <w:marLeft w:val="0"/>
          <w:marRight w:val="0"/>
          <w:marTop w:val="0"/>
          <w:marBottom w:val="0"/>
          <w:divBdr>
            <w:top w:val="none" w:sz="0" w:space="0" w:color="auto"/>
            <w:left w:val="none" w:sz="0" w:space="0" w:color="auto"/>
            <w:bottom w:val="none" w:sz="0" w:space="0" w:color="auto"/>
            <w:right w:val="none" w:sz="0" w:space="0" w:color="auto"/>
          </w:divBdr>
        </w:div>
        <w:div w:id="1140538807">
          <w:marLeft w:val="0"/>
          <w:marRight w:val="0"/>
          <w:marTop w:val="0"/>
          <w:marBottom w:val="0"/>
          <w:divBdr>
            <w:top w:val="none" w:sz="0" w:space="0" w:color="auto"/>
            <w:left w:val="none" w:sz="0" w:space="0" w:color="auto"/>
            <w:bottom w:val="none" w:sz="0" w:space="0" w:color="auto"/>
            <w:right w:val="none" w:sz="0" w:space="0" w:color="auto"/>
          </w:divBdr>
        </w:div>
        <w:div w:id="759373976">
          <w:marLeft w:val="0"/>
          <w:marRight w:val="0"/>
          <w:marTop w:val="0"/>
          <w:marBottom w:val="0"/>
          <w:divBdr>
            <w:top w:val="none" w:sz="0" w:space="0" w:color="auto"/>
            <w:left w:val="none" w:sz="0" w:space="0" w:color="auto"/>
            <w:bottom w:val="none" w:sz="0" w:space="0" w:color="auto"/>
            <w:right w:val="none" w:sz="0" w:space="0" w:color="auto"/>
          </w:divBdr>
        </w:div>
        <w:div w:id="107042464">
          <w:marLeft w:val="0"/>
          <w:marRight w:val="0"/>
          <w:marTop w:val="0"/>
          <w:marBottom w:val="0"/>
          <w:divBdr>
            <w:top w:val="none" w:sz="0" w:space="0" w:color="auto"/>
            <w:left w:val="none" w:sz="0" w:space="0" w:color="auto"/>
            <w:bottom w:val="none" w:sz="0" w:space="0" w:color="auto"/>
            <w:right w:val="none" w:sz="0" w:space="0" w:color="auto"/>
          </w:divBdr>
        </w:div>
        <w:div w:id="1263956349">
          <w:marLeft w:val="0"/>
          <w:marRight w:val="0"/>
          <w:marTop w:val="0"/>
          <w:marBottom w:val="0"/>
          <w:divBdr>
            <w:top w:val="none" w:sz="0" w:space="0" w:color="auto"/>
            <w:left w:val="none" w:sz="0" w:space="0" w:color="auto"/>
            <w:bottom w:val="none" w:sz="0" w:space="0" w:color="auto"/>
            <w:right w:val="none" w:sz="0" w:space="0" w:color="auto"/>
          </w:divBdr>
        </w:div>
        <w:div w:id="1805154998">
          <w:marLeft w:val="0"/>
          <w:marRight w:val="0"/>
          <w:marTop w:val="0"/>
          <w:marBottom w:val="0"/>
          <w:divBdr>
            <w:top w:val="none" w:sz="0" w:space="0" w:color="auto"/>
            <w:left w:val="none" w:sz="0" w:space="0" w:color="auto"/>
            <w:bottom w:val="none" w:sz="0" w:space="0" w:color="auto"/>
            <w:right w:val="none" w:sz="0" w:space="0" w:color="auto"/>
          </w:divBdr>
        </w:div>
        <w:div w:id="943270117">
          <w:marLeft w:val="0"/>
          <w:marRight w:val="0"/>
          <w:marTop w:val="0"/>
          <w:marBottom w:val="0"/>
          <w:divBdr>
            <w:top w:val="none" w:sz="0" w:space="0" w:color="auto"/>
            <w:left w:val="none" w:sz="0" w:space="0" w:color="auto"/>
            <w:bottom w:val="none" w:sz="0" w:space="0" w:color="auto"/>
            <w:right w:val="none" w:sz="0" w:space="0" w:color="auto"/>
          </w:divBdr>
        </w:div>
        <w:div w:id="2101024420">
          <w:marLeft w:val="0"/>
          <w:marRight w:val="0"/>
          <w:marTop w:val="0"/>
          <w:marBottom w:val="0"/>
          <w:divBdr>
            <w:top w:val="none" w:sz="0" w:space="0" w:color="auto"/>
            <w:left w:val="none" w:sz="0" w:space="0" w:color="auto"/>
            <w:bottom w:val="none" w:sz="0" w:space="0" w:color="auto"/>
            <w:right w:val="none" w:sz="0" w:space="0" w:color="auto"/>
          </w:divBdr>
        </w:div>
        <w:div w:id="466289105">
          <w:marLeft w:val="0"/>
          <w:marRight w:val="0"/>
          <w:marTop w:val="0"/>
          <w:marBottom w:val="0"/>
          <w:divBdr>
            <w:top w:val="none" w:sz="0" w:space="0" w:color="auto"/>
            <w:left w:val="none" w:sz="0" w:space="0" w:color="auto"/>
            <w:bottom w:val="none" w:sz="0" w:space="0" w:color="auto"/>
            <w:right w:val="none" w:sz="0" w:space="0" w:color="auto"/>
          </w:divBdr>
        </w:div>
      </w:divsChild>
    </w:div>
    <w:div w:id="991643932">
      <w:bodyDiv w:val="1"/>
      <w:marLeft w:val="0"/>
      <w:marRight w:val="0"/>
      <w:marTop w:val="0"/>
      <w:marBottom w:val="0"/>
      <w:divBdr>
        <w:top w:val="none" w:sz="0" w:space="0" w:color="auto"/>
        <w:left w:val="none" w:sz="0" w:space="0" w:color="auto"/>
        <w:bottom w:val="none" w:sz="0" w:space="0" w:color="auto"/>
        <w:right w:val="none" w:sz="0" w:space="0" w:color="auto"/>
      </w:divBdr>
      <w:divsChild>
        <w:div w:id="13238937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59272417">
      <w:bodyDiv w:val="1"/>
      <w:marLeft w:val="0"/>
      <w:marRight w:val="0"/>
      <w:marTop w:val="0"/>
      <w:marBottom w:val="0"/>
      <w:divBdr>
        <w:top w:val="none" w:sz="0" w:space="0" w:color="auto"/>
        <w:left w:val="none" w:sz="0" w:space="0" w:color="auto"/>
        <w:bottom w:val="none" w:sz="0" w:space="0" w:color="auto"/>
        <w:right w:val="none" w:sz="0" w:space="0" w:color="auto"/>
      </w:divBdr>
      <w:divsChild>
        <w:div w:id="1289238005">
          <w:marLeft w:val="0"/>
          <w:marRight w:val="0"/>
          <w:marTop w:val="0"/>
          <w:marBottom w:val="0"/>
          <w:divBdr>
            <w:top w:val="none" w:sz="0" w:space="0" w:color="auto"/>
            <w:left w:val="none" w:sz="0" w:space="0" w:color="auto"/>
            <w:bottom w:val="none" w:sz="0" w:space="0" w:color="auto"/>
            <w:right w:val="none" w:sz="0" w:space="0" w:color="auto"/>
          </w:divBdr>
        </w:div>
        <w:div w:id="505286967">
          <w:marLeft w:val="0"/>
          <w:marRight w:val="0"/>
          <w:marTop w:val="0"/>
          <w:marBottom w:val="0"/>
          <w:divBdr>
            <w:top w:val="none" w:sz="0" w:space="0" w:color="auto"/>
            <w:left w:val="none" w:sz="0" w:space="0" w:color="auto"/>
            <w:bottom w:val="none" w:sz="0" w:space="0" w:color="auto"/>
            <w:right w:val="none" w:sz="0" w:space="0" w:color="auto"/>
          </w:divBdr>
        </w:div>
        <w:div w:id="1889758967">
          <w:marLeft w:val="0"/>
          <w:marRight w:val="0"/>
          <w:marTop w:val="0"/>
          <w:marBottom w:val="0"/>
          <w:divBdr>
            <w:top w:val="none" w:sz="0" w:space="0" w:color="auto"/>
            <w:left w:val="none" w:sz="0" w:space="0" w:color="auto"/>
            <w:bottom w:val="none" w:sz="0" w:space="0" w:color="auto"/>
            <w:right w:val="none" w:sz="0" w:space="0" w:color="auto"/>
          </w:divBdr>
        </w:div>
        <w:div w:id="865557115">
          <w:marLeft w:val="0"/>
          <w:marRight w:val="0"/>
          <w:marTop w:val="0"/>
          <w:marBottom w:val="0"/>
          <w:divBdr>
            <w:top w:val="none" w:sz="0" w:space="0" w:color="auto"/>
            <w:left w:val="none" w:sz="0" w:space="0" w:color="auto"/>
            <w:bottom w:val="none" w:sz="0" w:space="0" w:color="auto"/>
            <w:right w:val="none" w:sz="0" w:space="0" w:color="auto"/>
          </w:divBdr>
        </w:div>
        <w:div w:id="1405883237">
          <w:marLeft w:val="0"/>
          <w:marRight w:val="0"/>
          <w:marTop w:val="0"/>
          <w:marBottom w:val="0"/>
          <w:divBdr>
            <w:top w:val="none" w:sz="0" w:space="0" w:color="auto"/>
            <w:left w:val="none" w:sz="0" w:space="0" w:color="auto"/>
            <w:bottom w:val="none" w:sz="0" w:space="0" w:color="auto"/>
            <w:right w:val="none" w:sz="0" w:space="0" w:color="auto"/>
          </w:divBdr>
        </w:div>
        <w:div w:id="463085327">
          <w:marLeft w:val="0"/>
          <w:marRight w:val="0"/>
          <w:marTop w:val="0"/>
          <w:marBottom w:val="0"/>
          <w:divBdr>
            <w:top w:val="none" w:sz="0" w:space="0" w:color="auto"/>
            <w:left w:val="none" w:sz="0" w:space="0" w:color="auto"/>
            <w:bottom w:val="none" w:sz="0" w:space="0" w:color="auto"/>
            <w:right w:val="none" w:sz="0" w:space="0" w:color="auto"/>
          </w:divBdr>
        </w:div>
        <w:div w:id="385110844">
          <w:marLeft w:val="0"/>
          <w:marRight w:val="0"/>
          <w:marTop w:val="0"/>
          <w:marBottom w:val="0"/>
          <w:divBdr>
            <w:top w:val="none" w:sz="0" w:space="0" w:color="auto"/>
            <w:left w:val="none" w:sz="0" w:space="0" w:color="auto"/>
            <w:bottom w:val="none" w:sz="0" w:space="0" w:color="auto"/>
            <w:right w:val="none" w:sz="0" w:space="0" w:color="auto"/>
          </w:divBdr>
        </w:div>
      </w:divsChild>
    </w:div>
    <w:div w:id="118046421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48">
          <w:marLeft w:val="0"/>
          <w:marRight w:val="0"/>
          <w:marTop w:val="0"/>
          <w:marBottom w:val="0"/>
          <w:divBdr>
            <w:top w:val="none" w:sz="0" w:space="0" w:color="auto"/>
            <w:left w:val="none" w:sz="0" w:space="0" w:color="auto"/>
            <w:bottom w:val="none" w:sz="0" w:space="0" w:color="auto"/>
            <w:right w:val="none" w:sz="0" w:space="0" w:color="auto"/>
          </w:divBdr>
        </w:div>
        <w:div w:id="44066501">
          <w:marLeft w:val="0"/>
          <w:marRight w:val="0"/>
          <w:marTop w:val="0"/>
          <w:marBottom w:val="0"/>
          <w:divBdr>
            <w:top w:val="none" w:sz="0" w:space="0" w:color="auto"/>
            <w:left w:val="none" w:sz="0" w:space="0" w:color="auto"/>
            <w:bottom w:val="none" w:sz="0" w:space="0" w:color="auto"/>
            <w:right w:val="none" w:sz="0" w:space="0" w:color="auto"/>
          </w:divBdr>
        </w:div>
        <w:div w:id="890530821">
          <w:marLeft w:val="0"/>
          <w:marRight w:val="0"/>
          <w:marTop w:val="0"/>
          <w:marBottom w:val="0"/>
          <w:divBdr>
            <w:top w:val="none" w:sz="0" w:space="0" w:color="auto"/>
            <w:left w:val="none" w:sz="0" w:space="0" w:color="auto"/>
            <w:bottom w:val="none" w:sz="0" w:space="0" w:color="auto"/>
            <w:right w:val="none" w:sz="0" w:space="0" w:color="auto"/>
          </w:divBdr>
        </w:div>
        <w:div w:id="644242097">
          <w:marLeft w:val="0"/>
          <w:marRight w:val="0"/>
          <w:marTop w:val="0"/>
          <w:marBottom w:val="0"/>
          <w:divBdr>
            <w:top w:val="none" w:sz="0" w:space="0" w:color="auto"/>
            <w:left w:val="none" w:sz="0" w:space="0" w:color="auto"/>
            <w:bottom w:val="none" w:sz="0" w:space="0" w:color="auto"/>
            <w:right w:val="none" w:sz="0" w:space="0" w:color="auto"/>
          </w:divBdr>
        </w:div>
        <w:div w:id="1626884098">
          <w:marLeft w:val="0"/>
          <w:marRight w:val="0"/>
          <w:marTop w:val="0"/>
          <w:marBottom w:val="0"/>
          <w:divBdr>
            <w:top w:val="none" w:sz="0" w:space="0" w:color="auto"/>
            <w:left w:val="none" w:sz="0" w:space="0" w:color="auto"/>
            <w:bottom w:val="none" w:sz="0" w:space="0" w:color="auto"/>
            <w:right w:val="none" w:sz="0" w:space="0" w:color="auto"/>
          </w:divBdr>
        </w:div>
        <w:div w:id="167982212">
          <w:marLeft w:val="0"/>
          <w:marRight w:val="0"/>
          <w:marTop w:val="0"/>
          <w:marBottom w:val="0"/>
          <w:divBdr>
            <w:top w:val="none" w:sz="0" w:space="0" w:color="auto"/>
            <w:left w:val="none" w:sz="0" w:space="0" w:color="auto"/>
            <w:bottom w:val="none" w:sz="0" w:space="0" w:color="auto"/>
            <w:right w:val="none" w:sz="0" w:space="0" w:color="auto"/>
          </w:divBdr>
        </w:div>
        <w:div w:id="1422950252">
          <w:marLeft w:val="0"/>
          <w:marRight w:val="0"/>
          <w:marTop w:val="0"/>
          <w:marBottom w:val="0"/>
          <w:divBdr>
            <w:top w:val="none" w:sz="0" w:space="0" w:color="auto"/>
            <w:left w:val="none" w:sz="0" w:space="0" w:color="auto"/>
            <w:bottom w:val="none" w:sz="0" w:space="0" w:color="auto"/>
            <w:right w:val="none" w:sz="0" w:space="0" w:color="auto"/>
          </w:divBdr>
        </w:div>
        <w:div w:id="309287181">
          <w:marLeft w:val="0"/>
          <w:marRight w:val="0"/>
          <w:marTop w:val="0"/>
          <w:marBottom w:val="0"/>
          <w:divBdr>
            <w:top w:val="none" w:sz="0" w:space="0" w:color="auto"/>
            <w:left w:val="none" w:sz="0" w:space="0" w:color="auto"/>
            <w:bottom w:val="none" w:sz="0" w:space="0" w:color="auto"/>
            <w:right w:val="none" w:sz="0" w:space="0" w:color="auto"/>
          </w:divBdr>
        </w:div>
        <w:div w:id="1964117580">
          <w:marLeft w:val="0"/>
          <w:marRight w:val="0"/>
          <w:marTop w:val="0"/>
          <w:marBottom w:val="0"/>
          <w:divBdr>
            <w:top w:val="none" w:sz="0" w:space="0" w:color="auto"/>
            <w:left w:val="none" w:sz="0" w:space="0" w:color="auto"/>
            <w:bottom w:val="none" w:sz="0" w:space="0" w:color="auto"/>
            <w:right w:val="none" w:sz="0" w:space="0" w:color="auto"/>
          </w:divBdr>
        </w:div>
        <w:div w:id="224069572">
          <w:marLeft w:val="0"/>
          <w:marRight w:val="0"/>
          <w:marTop w:val="0"/>
          <w:marBottom w:val="0"/>
          <w:divBdr>
            <w:top w:val="none" w:sz="0" w:space="0" w:color="auto"/>
            <w:left w:val="none" w:sz="0" w:space="0" w:color="auto"/>
            <w:bottom w:val="none" w:sz="0" w:space="0" w:color="auto"/>
            <w:right w:val="none" w:sz="0" w:space="0" w:color="auto"/>
          </w:divBdr>
        </w:div>
        <w:div w:id="2058429939">
          <w:marLeft w:val="0"/>
          <w:marRight w:val="0"/>
          <w:marTop w:val="0"/>
          <w:marBottom w:val="0"/>
          <w:divBdr>
            <w:top w:val="none" w:sz="0" w:space="0" w:color="auto"/>
            <w:left w:val="none" w:sz="0" w:space="0" w:color="auto"/>
            <w:bottom w:val="none" w:sz="0" w:space="0" w:color="auto"/>
            <w:right w:val="none" w:sz="0" w:space="0" w:color="auto"/>
          </w:divBdr>
        </w:div>
        <w:div w:id="1616909303">
          <w:marLeft w:val="0"/>
          <w:marRight w:val="0"/>
          <w:marTop w:val="0"/>
          <w:marBottom w:val="0"/>
          <w:divBdr>
            <w:top w:val="none" w:sz="0" w:space="0" w:color="auto"/>
            <w:left w:val="none" w:sz="0" w:space="0" w:color="auto"/>
            <w:bottom w:val="none" w:sz="0" w:space="0" w:color="auto"/>
            <w:right w:val="none" w:sz="0" w:space="0" w:color="auto"/>
          </w:divBdr>
        </w:div>
        <w:div w:id="2099790860">
          <w:marLeft w:val="0"/>
          <w:marRight w:val="0"/>
          <w:marTop w:val="0"/>
          <w:marBottom w:val="0"/>
          <w:divBdr>
            <w:top w:val="none" w:sz="0" w:space="0" w:color="auto"/>
            <w:left w:val="none" w:sz="0" w:space="0" w:color="auto"/>
            <w:bottom w:val="none" w:sz="0" w:space="0" w:color="auto"/>
            <w:right w:val="none" w:sz="0" w:space="0" w:color="auto"/>
          </w:divBdr>
        </w:div>
        <w:div w:id="405302174">
          <w:marLeft w:val="0"/>
          <w:marRight w:val="0"/>
          <w:marTop w:val="0"/>
          <w:marBottom w:val="0"/>
          <w:divBdr>
            <w:top w:val="none" w:sz="0" w:space="0" w:color="auto"/>
            <w:left w:val="none" w:sz="0" w:space="0" w:color="auto"/>
            <w:bottom w:val="none" w:sz="0" w:space="0" w:color="auto"/>
            <w:right w:val="none" w:sz="0" w:space="0" w:color="auto"/>
          </w:divBdr>
        </w:div>
        <w:div w:id="787703582">
          <w:marLeft w:val="0"/>
          <w:marRight w:val="0"/>
          <w:marTop w:val="0"/>
          <w:marBottom w:val="0"/>
          <w:divBdr>
            <w:top w:val="none" w:sz="0" w:space="0" w:color="auto"/>
            <w:left w:val="none" w:sz="0" w:space="0" w:color="auto"/>
            <w:bottom w:val="none" w:sz="0" w:space="0" w:color="auto"/>
            <w:right w:val="none" w:sz="0" w:space="0" w:color="auto"/>
          </w:divBdr>
        </w:div>
        <w:div w:id="393238184">
          <w:marLeft w:val="0"/>
          <w:marRight w:val="0"/>
          <w:marTop w:val="0"/>
          <w:marBottom w:val="0"/>
          <w:divBdr>
            <w:top w:val="none" w:sz="0" w:space="0" w:color="auto"/>
            <w:left w:val="none" w:sz="0" w:space="0" w:color="auto"/>
            <w:bottom w:val="none" w:sz="0" w:space="0" w:color="auto"/>
            <w:right w:val="none" w:sz="0" w:space="0" w:color="auto"/>
          </w:divBdr>
        </w:div>
        <w:div w:id="279578133">
          <w:marLeft w:val="0"/>
          <w:marRight w:val="0"/>
          <w:marTop w:val="0"/>
          <w:marBottom w:val="0"/>
          <w:divBdr>
            <w:top w:val="none" w:sz="0" w:space="0" w:color="auto"/>
            <w:left w:val="none" w:sz="0" w:space="0" w:color="auto"/>
            <w:bottom w:val="none" w:sz="0" w:space="0" w:color="auto"/>
            <w:right w:val="none" w:sz="0" w:space="0" w:color="auto"/>
          </w:divBdr>
        </w:div>
        <w:div w:id="1869444495">
          <w:marLeft w:val="0"/>
          <w:marRight w:val="0"/>
          <w:marTop w:val="0"/>
          <w:marBottom w:val="0"/>
          <w:divBdr>
            <w:top w:val="none" w:sz="0" w:space="0" w:color="auto"/>
            <w:left w:val="none" w:sz="0" w:space="0" w:color="auto"/>
            <w:bottom w:val="none" w:sz="0" w:space="0" w:color="auto"/>
            <w:right w:val="none" w:sz="0" w:space="0" w:color="auto"/>
          </w:divBdr>
        </w:div>
        <w:div w:id="217479267">
          <w:marLeft w:val="0"/>
          <w:marRight w:val="0"/>
          <w:marTop w:val="0"/>
          <w:marBottom w:val="0"/>
          <w:divBdr>
            <w:top w:val="none" w:sz="0" w:space="0" w:color="auto"/>
            <w:left w:val="none" w:sz="0" w:space="0" w:color="auto"/>
            <w:bottom w:val="none" w:sz="0" w:space="0" w:color="auto"/>
            <w:right w:val="none" w:sz="0" w:space="0" w:color="auto"/>
          </w:divBdr>
        </w:div>
        <w:div w:id="595558113">
          <w:marLeft w:val="0"/>
          <w:marRight w:val="0"/>
          <w:marTop w:val="0"/>
          <w:marBottom w:val="0"/>
          <w:divBdr>
            <w:top w:val="none" w:sz="0" w:space="0" w:color="auto"/>
            <w:left w:val="none" w:sz="0" w:space="0" w:color="auto"/>
            <w:bottom w:val="none" w:sz="0" w:space="0" w:color="auto"/>
            <w:right w:val="none" w:sz="0" w:space="0" w:color="auto"/>
          </w:divBdr>
        </w:div>
        <w:div w:id="779757389">
          <w:marLeft w:val="0"/>
          <w:marRight w:val="0"/>
          <w:marTop w:val="0"/>
          <w:marBottom w:val="0"/>
          <w:divBdr>
            <w:top w:val="none" w:sz="0" w:space="0" w:color="auto"/>
            <w:left w:val="none" w:sz="0" w:space="0" w:color="auto"/>
            <w:bottom w:val="none" w:sz="0" w:space="0" w:color="auto"/>
            <w:right w:val="none" w:sz="0" w:space="0" w:color="auto"/>
          </w:divBdr>
        </w:div>
        <w:div w:id="1269005666">
          <w:marLeft w:val="0"/>
          <w:marRight w:val="0"/>
          <w:marTop w:val="0"/>
          <w:marBottom w:val="0"/>
          <w:divBdr>
            <w:top w:val="none" w:sz="0" w:space="0" w:color="auto"/>
            <w:left w:val="none" w:sz="0" w:space="0" w:color="auto"/>
            <w:bottom w:val="none" w:sz="0" w:space="0" w:color="auto"/>
            <w:right w:val="none" w:sz="0" w:space="0" w:color="auto"/>
          </w:divBdr>
        </w:div>
        <w:div w:id="1249997892">
          <w:marLeft w:val="0"/>
          <w:marRight w:val="0"/>
          <w:marTop w:val="0"/>
          <w:marBottom w:val="0"/>
          <w:divBdr>
            <w:top w:val="none" w:sz="0" w:space="0" w:color="auto"/>
            <w:left w:val="none" w:sz="0" w:space="0" w:color="auto"/>
            <w:bottom w:val="none" w:sz="0" w:space="0" w:color="auto"/>
            <w:right w:val="none" w:sz="0" w:space="0" w:color="auto"/>
          </w:divBdr>
        </w:div>
        <w:div w:id="287128522">
          <w:marLeft w:val="0"/>
          <w:marRight w:val="0"/>
          <w:marTop w:val="0"/>
          <w:marBottom w:val="0"/>
          <w:divBdr>
            <w:top w:val="none" w:sz="0" w:space="0" w:color="auto"/>
            <w:left w:val="none" w:sz="0" w:space="0" w:color="auto"/>
            <w:bottom w:val="none" w:sz="0" w:space="0" w:color="auto"/>
            <w:right w:val="none" w:sz="0" w:space="0" w:color="auto"/>
          </w:divBdr>
        </w:div>
        <w:div w:id="1342007336">
          <w:marLeft w:val="0"/>
          <w:marRight w:val="0"/>
          <w:marTop w:val="0"/>
          <w:marBottom w:val="0"/>
          <w:divBdr>
            <w:top w:val="none" w:sz="0" w:space="0" w:color="auto"/>
            <w:left w:val="none" w:sz="0" w:space="0" w:color="auto"/>
            <w:bottom w:val="none" w:sz="0" w:space="0" w:color="auto"/>
            <w:right w:val="none" w:sz="0" w:space="0" w:color="auto"/>
          </w:divBdr>
        </w:div>
        <w:div w:id="1944804077">
          <w:marLeft w:val="0"/>
          <w:marRight w:val="0"/>
          <w:marTop w:val="0"/>
          <w:marBottom w:val="0"/>
          <w:divBdr>
            <w:top w:val="none" w:sz="0" w:space="0" w:color="auto"/>
            <w:left w:val="none" w:sz="0" w:space="0" w:color="auto"/>
            <w:bottom w:val="none" w:sz="0" w:space="0" w:color="auto"/>
            <w:right w:val="none" w:sz="0" w:space="0" w:color="auto"/>
          </w:divBdr>
        </w:div>
      </w:divsChild>
    </w:div>
    <w:div w:id="1570194110">
      <w:bodyDiv w:val="1"/>
      <w:marLeft w:val="0"/>
      <w:marRight w:val="0"/>
      <w:marTop w:val="0"/>
      <w:marBottom w:val="0"/>
      <w:divBdr>
        <w:top w:val="none" w:sz="0" w:space="0" w:color="auto"/>
        <w:left w:val="none" w:sz="0" w:space="0" w:color="auto"/>
        <w:bottom w:val="none" w:sz="0" w:space="0" w:color="auto"/>
        <w:right w:val="none" w:sz="0" w:space="0" w:color="auto"/>
      </w:divBdr>
      <w:divsChild>
        <w:div w:id="633799434">
          <w:marLeft w:val="0"/>
          <w:marRight w:val="0"/>
          <w:marTop w:val="0"/>
          <w:marBottom w:val="0"/>
          <w:divBdr>
            <w:top w:val="none" w:sz="0" w:space="0" w:color="auto"/>
            <w:left w:val="none" w:sz="0" w:space="0" w:color="auto"/>
            <w:bottom w:val="none" w:sz="0" w:space="0" w:color="auto"/>
            <w:right w:val="none" w:sz="0" w:space="0" w:color="auto"/>
          </w:divBdr>
        </w:div>
        <w:div w:id="445273158">
          <w:marLeft w:val="0"/>
          <w:marRight w:val="0"/>
          <w:marTop w:val="0"/>
          <w:marBottom w:val="0"/>
          <w:divBdr>
            <w:top w:val="none" w:sz="0" w:space="0" w:color="auto"/>
            <w:left w:val="none" w:sz="0" w:space="0" w:color="auto"/>
            <w:bottom w:val="none" w:sz="0" w:space="0" w:color="auto"/>
            <w:right w:val="none" w:sz="0" w:space="0" w:color="auto"/>
          </w:divBdr>
        </w:div>
        <w:div w:id="884029196">
          <w:marLeft w:val="0"/>
          <w:marRight w:val="0"/>
          <w:marTop w:val="0"/>
          <w:marBottom w:val="0"/>
          <w:divBdr>
            <w:top w:val="none" w:sz="0" w:space="0" w:color="auto"/>
            <w:left w:val="none" w:sz="0" w:space="0" w:color="auto"/>
            <w:bottom w:val="none" w:sz="0" w:space="0" w:color="auto"/>
            <w:right w:val="none" w:sz="0" w:space="0" w:color="auto"/>
          </w:divBdr>
        </w:div>
        <w:div w:id="1431000255">
          <w:marLeft w:val="0"/>
          <w:marRight w:val="0"/>
          <w:marTop w:val="0"/>
          <w:marBottom w:val="0"/>
          <w:divBdr>
            <w:top w:val="none" w:sz="0" w:space="0" w:color="auto"/>
            <w:left w:val="none" w:sz="0" w:space="0" w:color="auto"/>
            <w:bottom w:val="none" w:sz="0" w:space="0" w:color="auto"/>
            <w:right w:val="none" w:sz="0" w:space="0" w:color="auto"/>
          </w:divBdr>
        </w:div>
        <w:div w:id="1060447334">
          <w:marLeft w:val="0"/>
          <w:marRight w:val="0"/>
          <w:marTop w:val="0"/>
          <w:marBottom w:val="0"/>
          <w:divBdr>
            <w:top w:val="none" w:sz="0" w:space="0" w:color="auto"/>
            <w:left w:val="none" w:sz="0" w:space="0" w:color="auto"/>
            <w:bottom w:val="none" w:sz="0" w:space="0" w:color="auto"/>
            <w:right w:val="none" w:sz="0" w:space="0" w:color="auto"/>
          </w:divBdr>
        </w:div>
        <w:div w:id="1823889294">
          <w:marLeft w:val="0"/>
          <w:marRight w:val="0"/>
          <w:marTop w:val="0"/>
          <w:marBottom w:val="0"/>
          <w:divBdr>
            <w:top w:val="none" w:sz="0" w:space="0" w:color="auto"/>
            <w:left w:val="none" w:sz="0" w:space="0" w:color="auto"/>
            <w:bottom w:val="none" w:sz="0" w:space="0" w:color="auto"/>
            <w:right w:val="none" w:sz="0" w:space="0" w:color="auto"/>
          </w:divBdr>
        </w:div>
        <w:div w:id="2084831707">
          <w:marLeft w:val="0"/>
          <w:marRight w:val="0"/>
          <w:marTop w:val="0"/>
          <w:marBottom w:val="0"/>
          <w:divBdr>
            <w:top w:val="none" w:sz="0" w:space="0" w:color="auto"/>
            <w:left w:val="none" w:sz="0" w:space="0" w:color="auto"/>
            <w:bottom w:val="none" w:sz="0" w:space="0" w:color="auto"/>
            <w:right w:val="none" w:sz="0" w:space="0" w:color="auto"/>
          </w:divBdr>
        </w:div>
        <w:div w:id="940843584">
          <w:marLeft w:val="0"/>
          <w:marRight w:val="0"/>
          <w:marTop w:val="0"/>
          <w:marBottom w:val="0"/>
          <w:divBdr>
            <w:top w:val="none" w:sz="0" w:space="0" w:color="auto"/>
            <w:left w:val="none" w:sz="0" w:space="0" w:color="auto"/>
            <w:bottom w:val="none" w:sz="0" w:space="0" w:color="auto"/>
            <w:right w:val="none" w:sz="0" w:space="0" w:color="auto"/>
          </w:divBdr>
        </w:div>
        <w:div w:id="350034498">
          <w:marLeft w:val="0"/>
          <w:marRight w:val="0"/>
          <w:marTop w:val="0"/>
          <w:marBottom w:val="0"/>
          <w:divBdr>
            <w:top w:val="none" w:sz="0" w:space="0" w:color="auto"/>
            <w:left w:val="none" w:sz="0" w:space="0" w:color="auto"/>
            <w:bottom w:val="none" w:sz="0" w:space="0" w:color="auto"/>
            <w:right w:val="none" w:sz="0" w:space="0" w:color="auto"/>
          </w:divBdr>
        </w:div>
        <w:div w:id="1770663588">
          <w:marLeft w:val="0"/>
          <w:marRight w:val="0"/>
          <w:marTop w:val="0"/>
          <w:marBottom w:val="0"/>
          <w:divBdr>
            <w:top w:val="none" w:sz="0" w:space="0" w:color="auto"/>
            <w:left w:val="none" w:sz="0" w:space="0" w:color="auto"/>
            <w:bottom w:val="none" w:sz="0" w:space="0" w:color="auto"/>
            <w:right w:val="none" w:sz="0" w:space="0" w:color="auto"/>
          </w:divBdr>
        </w:div>
        <w:div w:id="1733849877">
          <w:marLeft w:val="0"/>
          <w:marRight w:val="0"/>
          <w:marTop w:val="0"/>
          <w:marBottom w:val="0"/>
          <w:divBdr>
            <w:top w:val="none" w:sz="0" w:space="0" w:color="auto"/>
            <w:left w:val="none" w:sz="0" w:space="0" w:color="auto"/>
            <w:bottom w:val="none" w:sz="0" w:space="0" w:color="auto"/>
            <w:right w:val="none" w:sz="0" w:space="0" w:color="auto"/>
          </w:divBdr>
        </w:div>
        <w:div w:id="562453101">
          <w:marLeft w:val="0"/>
          <w:marRight w:val="0"/>
          <w:marTop w:val="0"/>
          <w:marBottom w:val="0"/>
          <w:divBdr>
            <w:top w:val="none" w:sz="0" w:space="0" w:color="auto"/>
            <w:left w:val="none" w:sz="0" w:space="0" w:color="auto"/>
            <w:bottom w:val="none" w:sz="0" w:space="0" w:color="auto"/>
            <w:right w:val="none" w:sz="0" w:space="0" w:color="auto"/>
          </w:divBdr>
        </w:div>
        <w:div w:id="901450416">
          <w:marLeft w:val="0"/>
          <w:marRight w:val="0"/>
          <w:marTop w:val="0"/>
          <w:marBottom w:val="0"/>
          <w:divBdr>
            <w:top w:val="none" w:sz="0" w:space="0" w:color="auto"/>
            <w:left w:val="none" w:sz="0" w:space="0" w:color="auto"/>
            <w:bottom w:val="none" w:sz="0" w:space="0" w:color="auto"/>
            <w:right w:val="none" w:sz="0" w:space="0" w:color="auto"/>
          </w:divBdr>
        </w:div>
        <w:div w:id="434520012">
          <w:marLeft w:val="0"/>
          <w:marRight w:val="0"/>
          <w:marTop w:val="0"/>
          <w:marBottom w:val="0"/>
          <w:divBdr>
            <w:top w:val="none" w:sz="0" w:space="0" w:color="auto"/>
            <w:left w:val="none" w:sz="0" w:space="0" w:color="auto"/>
            <w:bottom w:val="none" w:sz="0" w:space="0" w:color="auto"/>
            <w:right w:val="none" w:sz="0" w:space="0" w:color="auto"/>
          </w:divBdr>
        </w:div>
        <w:div w:id="375203176">
          <w:marLeft w:val="0"/>
          <w:marRight w:val="0"/>
          <w:marTop w:val="0"/>
          <w:marBottom w:val="0"/>
          <w:divBdr>
            <w:top w:val="none" w:sz="0" w:space="0" w:color="auto"/>
            <w:left w:val="none" w:sz="0" w:space="0" w:color="auto"/>
            <w:bottom w:val="none" w:sz="0" w:space="0" w:color="auto"/>
            <w:right w:val="none" w:sz="0" w:space="0" w:color="auto"/>
          </w:divBdr>
        </w:div>
        <w:div w:id="292101625">
          <w:marLeft w:val="0"/>
          <w:marRight w:val="0"/>
          <w:marTop w:val="0"/>
          <w:marBottom w:val="0"/>
          <w:divBdr>
            <w:top w:val="none" w:sz="0" w:space="0" w:color="auto"/>
            <w:left w:val="none" w:sz="0" w:space="0" w:color="auto"/>
            <w:bottom w:val="none" w:sz="0" w:space="0" w:color="auto"/>
            <w:right w:val="none" w:sz="0" w:space="0" w:color="auto"/>
          </w:divBdr>
        </w:div>
        <w:div w:id="1576545334">
          <w:marLeft w:val="0"/>
          <w:marRight w:val="0"/>
          <w:marTop w:val="0"/>
          <w:marBottom w:val="0"/>
          <w:divBdr>
            <w:top w:val="none" w:sz="0" w:space="0" w:color="auto"/>
            <w:left w:val="none" w:sz="0" w:space="0" w:color="auto"/>
            <w:bottom w:val="none" w:sz="0" w:space="0" w:color="auto"/>
            <w:right w:val="none" w:sz="0" w:space="0" w:color="auto"/>
          </w:divBdr>
        </w:div>
        <w:div w:id="704521946">
          <w:marLeft w:val="0"/>
          <w:marRight w:val="0"/>
          <w:marTop w:val="0"/>
          <w:marBottom w:val="0"/>
          <w:divBdr>
            <w:top w:val="none" w:sz="0" w:space="0" w:color="auto"/>
            <w:left w:val="none" w:sz="0" w:space="0" w:color="auto"/>
            <w:bottom w:val="none" w:sz="0" w:space="0" w:color="auto"/>
            <w:right w:val="none" w:sz="0" w:space="0" w:color="auto"/>
          </w:divBdr>
        </w:div>
        <w:div w:id="333723883">
          <w:marLeft w:val="0"/>
          <w:marRight w:val="0"/>
          <w:marTop w:val="0"/>
          <w:marBottom w:val="0"/>
          <w:divBdr>
            <w:top w:val="none" w:sz="0" w:space="0" w:color="auto"/>
            <w:left w:val="none" w:sz="0" w:space="0" w:color="auto"/>
            <w:bottom w:val="none" w:sz="0" w:space="0" w:color="auto"/>
            <w:right w:val="none" w:sz="0" w:space="0" w:color="auto"/>
          </w:divBdr>
        </w:div>
        <w:div w:id="880169010">
          <w:marLeft w:val="0"/>
          <w:marRight w:val="0"/>
          <w:marTop w:val="0"/>
          <w:marBottom w:val="0"/>
          <w:divBdr>
            <w:top w:val="none" w:sz="0" w:space="0" w:color="auto"/>
            <w:left w:val="none" w:sz="0" w:space="0" w:color="auto"/>
            <w:bottom w:val="none" w:sz="0" w:space="0" w:color="auto"/>
            <w:right w:val="none" w:sz="0" w:space="0" w:color="auto"/>
          </w:divBdr>
        </w:div>
        <w:div w:id="780105365">
          <w:marLeft w:val="0"/>
          <w:marRight w:val="0"/>
          <w:marTop w:val="0"/>
          <w:marBottom w:val="0"/>
          <w:divBdr>
            <w:top w:val="none" w:sz="0" w:space="0" w:color="auto"/>
            <w:left w:val="none" w:sz="0" w:space="0" w:color="auto"/>
            <w:bottom w:val="none" w:sz="0" w:space="0" w:color="auto"/>
            <w:right w:val="none" w:sz="0" w:space="0" w:color="auto"/>
          </w:divBdr>
        </w:div>
        <w:div w:id="1532693217">
          <w:marLeft w:val="0"/>
          <w:marRight w:val="0"/>
          <w:marTop w:val="0"/>
          <w:marBottom w:val="0"/>
          <w:divBdr>
            <w:top w:val="none" w:sz="0" w:space="0" w:color="auto"/>
            <w:left w:val="none" w:sz="0" w:space="0" w:color="auto"/>
            <w:bottom w:val="none" w:sz="0" w:space="0" w:color="auto"/>
            <w:right w:val="none" w:sz="0" w:space="0" w:color="auto"/>
          </w:divBdr>
        </w:div>
        <w:div w:id="1683781945">
          <w:marLeft w:val="0"/>
          <w:marRight w:val="0"/>
          <w:marTop w:val="0"/>
          <w:marBottom w:val="0"/>
          <w:divBdr>
            <w:top w:val="none" w:sz="0" w:space="0" w:color="auto"/>
            <w:left w:val="none" w:sz="0" w:space="0" w:color="auto"/>
            <w:bottom w:val="none" w:sz="0" w:space="0" w:color="auto"/>
            <w:right w:val="none" w:sz="0" w:space="0" w:color="auto"/>
          </w:divBdr>
        </w:div>
        <w:div w:id="681206473">
          <w:marLeft w:val="0"/>
          <w:marRight w:val="0"/>
          <w:marTop w:val="0"/>
          <w:marBottom w:val="0"/>
          <w:divBdr>
            <w:top w:val="none" w:sz="0" w:space="0" w:color="auto"/>
            <w:left w:val="none" w:sz="0" w:space="0" w:color="auto"/>
            <w:bottom w:val="none" w:sz="0" w:space="0" w:color="auto"/>
            <w:right w:val="none" w:sz="0" w:space="0" w:color="auto"/>
          </w:divBdr>
        </w:div>
        <w:div w:id="1790316721">
          <w:marLeft w:val="0"/>
          <w:marRight w:val="0"/>
          <w:marTop w:val="0"/>
          <w:marBottom w:val="0"/>
          <w:divBdr>
            <w:top w:val="none" w:sz="0" w:space="0" w:color="auto"/>
            <w:left w:val="none" w:sz="0" w:space="0" w:color="auto"/>
            <w:bottom w:val="none" w:sz="0" w:space="0" w:color="auto"/>
            <w:right w:val="none" w:sz="0" w:space="0" w:color="auto"/>
          </w:divBdr>
        </w:div>
        <w:div w:id="1464688167">
          <w:marLeft w:val="0"/>
          <w:marRight w:val="0"/>
          <w:marTop w:val="0"/>
          <w:marBottom w:val="0"/>
          <w:divBdr>
            <w:top w:val="none" w:sz="0" w:space="0" w:color="auto"/>
            <w:left w:val="none" w:sz="0" w:space="0" w:color="auto"/>
            <w:bottom w:val="none" w:sz="0" w:space="0" w:color="auto"/>
            <w:right w:val="none" w:sz="0" w:space="0" w:color="auto"/>
          </w:divBdr>
        </w:div>
        <w:div w:id="612982080">
          <w:marLeft w:val="0"/>
          <w:marRight w:val="0"/>
          <w:marTop w:val="0"/>
          <w:marBottom w:val="0"/>
          <w:divBdr>
            <w:top w:val="none" w:sz="0" w:space="0" w:color="auto"/>
            <w:left w:val="none" w:sz="0" w:space="0" w:color="auto"/>
            <w:bottom w:val="none" w:sz="0" w:space="0" w:color="auto"/>
            <w:right w:val="none" w:sz="0" w:space="0" w:color="auto"/>
          </w:divBdr>
        </w:div>
        <w:div w:id="1940143408">
          <w:marLeft w:val="0"/>
          <w:marRight w:val="0"/>
          <w:marTop w:val="0"/>
          <w:marBottom w:val="0"/>
          <w:divBdr>
            <w:top w:val="none" w:sz="0" w:space="0" w:color="auto"/>
            <w:left w:val="none" w:sz="0" w:space="0" w:color="auto"/>
            <w:bottom w:val="none" w:sz="0" w:space="0" w:color="auto"/>
            <w:right w:val="none" w:sz="0" w:space="0" w:color="auto"/>
          </w:divBdr>
        </w:div>
        <w:div w:id="1935818667">
          <w:marLeft w:val="0"/>
          <w:marRight w:val="0"/>
          <w:marTop w:val="0"/>
          <w:marBottom w:val="0"/>
          <w:divBdr>
            <w:top w:val="none" w:sz="0" w:space="0" w:color="auto"/>
            <w:left w:val="none" w:sz="0" w:space="0" w:color="auto"/>
            <w:bottom w:val="none" w:sz="0" w:space="0" w:color="auto"/>
            <w:right w:val="none" w:sz="0" w:space="0" w:color="auto"/>
          </w:divBdr>
        </w:div>
        <w:div w:id="734012014">
          <w:marLeft w:val="0"/>
          <w:marRight w:val="0"/>
          <w:marTop w:val="0"/>
          <w:marBottom w:val="0"/>
          <w:divBdr>
            <w:top w:val="none" w:sz="0" w:space="0" w:color="auto"/>
            <w:left w:val="none" w:sz="0" w:space="0" w:color="auto"/>
            <w:bottom w:val="none" w:sz="0" w:space="0" w:color="auto"/>
            <w:right w:val="none" w:sz="0" w:space="0" w:color="auto"/>
          </w:divBdr>
        </w:div>
        <w:div w:id="1571113604">
          <w:marLeft w:val="0"/>
          <w:marRight w:val="0"/>
          <w:marTop w:val="0"/>
          <w:marBottom w:val="0"/>
          <w:divBdr>
            <w:top w:val="none" w:sz="0" w:space="0" w:color="auto"/>
            <w:left w:val="none" w:sz="0" w:space="0" w:color="auto"/>
            <w:bottom w:val="none" w:sz="0" w:space="0" w:color="auto"/>
            <w:right w:val="none" w:sz="0" w:space="0" w:color="auto"/>
          </w:divBdr>
        </w:div>
        <w:div w:id="1057557390">
          <w:marLeft w:val="0"/>
          <w:marRight w:val="0"/>
          <w:marTop w:val="0"/>
          <w:marBottom w:val="0"/>
          <w:divBdr>
            <w:top w:val="none" w:sz="0" w:space="0" w:color="auto"/>
            <w:left w:val="none" w:sz="0" w:space="0" w:color="auto"/>
            <w:bottom w:val="none" w:sz="0" w:space="0" w:color="auto"/>
            <w:right w:val="none" w:sz="0" w:space="0" w:color="auto"/>
          </w:divBdr>
        </w:div>
        <w:div w:id="1691837422">
          <w:marLeft w:val="0"/>
          <w:marRight w:val="0"/>
          <w:marTop w:val="0"/>
          <w:marBottom w:val="0"/>
          <w:divBdr>
            <w:top w:val="none" w:sz="0" w:space="0" w:color="auto"/>
            <w:left w:val="none" w:sz="0" w:space="0" w:color="auto"/>
            <w:bottom w:val="none" w:sz="0" w:space="0" w:color="auto"/>
            <w:right w:val="none" w:sz="0" w:space="0" w:color="auto"/>
          </w:divBdr>
        </w:div>
        <w:div w:id="894508355">
          <w:marLeft w:val="0"/>
          <w:marRight w:val="0"/>
          <w:marTop w:val="0"/>
          <w:marBottom w:val="0"/>
          <w:divBdr>
            <w:top w:val="none" w:sz="0" w:space="0" w:color="auto"/>
            <w:left w:val="none" w:sz="0" w:space="0" w:color="auto"/>
            <w:bottom w:val="none" w:sz="0" w:space="0" w:color="auto"/>
            <w:right w:val="none" w:sz="0" w:space="0" w:color="auto"/>
          </w:divBdr>
        </w:div>
        <w:div w:id="492717390">
          <w:marLeft w:val="0"/>
          <w:marRight w:val="0"/>
          <w:marTop w:val="0"/>
          <w:marBottom w:val="0"/>
          <w:divBdr>
            <w:top w:val="none" w:sz="0" w:space="0" w:color="auto"/>
            <w:left w:val="none" w:sz="0" w:space="0" w:color="auto"/>
            <w:bottom w:val="none" w:sz="0" w:space="0" w:color="auto"/>
            <w:right w:val="none" w:sz="0" w:space="0" w:color="auto"/>
          </w:divBdr>
        </w:div>
        <w:div w:id="1389574635">
          <w:marLeft w:val="0"/>
          <w:marRight w:val="0"/>
          <w:marTop w:val="0"/>
          <w:marBottom w:val="0"/>
          <w:divBdr>
            <w:top w:val="none" w:sz="0" w:space="0" w:color="auto"/>
            <w:left w:val="none" w:sz="0" w:space="0" w:color="auto"/>
            <w:bottom w:val="none" w:sz="0" w:space="0" w:color="auto"/>
            <w:right w:val="none" w:sz="0" w:space="0" w:color="auto"/>
          </w:divBdr>
        </w:div>
        <w:div w:id="66734005">
          <w:marLeft w:val="0"/>
          <w:marRight w:val="0"/>
          <w:marTop w:val="0"/>
          <w:marBottom w:val="0"/>
          <w:divBdr>
            <w:top w:val="none" w:sz="0" w:space="0" w:color="auto"/>
            <w:left w:val="none" w:sz="0" w:space="0" w:color="auto"/>
            <w:bottom w:val="none" w:sz="0" w:space="0" w:color="auto"/>
            <w:right w:val="none" w:sz="0" w:space="0" w:color="auto"/>
          </w:divBdr>
        </w:div>
        <w:div w:id="2118257371">
          <w:marLeft w:val="0"/>
          <w:marRight w:val="0"/>
          <w:marTop w:val="0"/>
          <w:marBottom w:val="0"/>
          <w:divBdr>
            <w:top w:val="none" w:sz="0" w:space="0" w:color="auto"/>
            <w:left w:val="none" w:sz="0" w:space="0" w:color="auto"/>
            <w:bottom w:val="none" w:sz="0" w:space="0" w:color="auto"/>
            <w:right w:val="none" w:sz="0" w:space="0" w:color="auto"/>
          </w:divBdr>
        </w:div>
        <w:div w:id="1809660728">
          <w:marLeft w:val="0"/>
          <w:marRight w:val="0"/>
          <w:marTop w:val="0"/>
          <w:marBottom w:val="0"/>
          <w:divBdr>
            <w:top w:val="none" w:sz="0" w:space="0" w:color="auto"/>
            <w:left w:val="none" w:sz="0" w:space="0" w:color="auto"/>
            <w:bottom w:val="none" w:sz="0" w:space="0" w:color="auto"/>
            <w:right w:val="none" w:sz="0" w:space="0" w:color="auto"/>
          </w:divBdr>
        </w:div>
        <w:div w:id="2026975328">
          <w:marLeft w:val="0"/>
          <w:marRight w:val="0"/>
          <w:marTop w:val="0"/>
          <w:marBottom w:val="0"/>
          <w:divBdr>
            <w:top w:val="none" w:sz="0" w:space="0" w:color="auto"/>
            <w:left w:val="none" w:sz="0" w:space="0" w:color="auto"/>
            <w:bottom w:val="none" w:sz="0" w:space="0" w:color="auto"/>
            <w:right w:val="none" w:sz="0" w:space="0" w:color="auto"/>
          </w:divBdr>
        </w:div>
        <w:div w:id="1654287629">
          <w:marLeft w:val="0"/>
          <w:marRight w:val="0"/>
          <w:marTop w:val="0"/>
          <w:marBottom w:val="0"/>
          <w:divBdr>
            <w:top w:val="none" w:sz="0" w:space="0" w:color="auto"/>
            <w:left w:val="none" w:sz="0" w:space="0" w:color="auto"/>
            <w:bottom w:val="none" w:sz="0" w:space="0" w:color="auto"/>
            <w:right w:val="none" w:sz="0" w:space="0" w:color="auto"/>
          </w:divBdr>
        </w:div>
        <w:div w:id="747769041">
          <w:marLeft w:val="0"/>
          <w:marRight w:val="0"/>
          <w:marTop w:val="0"/>
          <w:marBottom w:val="0"/>
          <w:divBdr>
            <w:top w:val="none" w:sz="0" w:space="0" w:color="auto"/>
            <w:left w:val="none" w:sz="0" w:space="0" w:color="auto"/>
            <w:bottom w:val="none" w:sz="0" w:space="0" w:color="auto"/>
            <w:right w:val="none" w:sz="0" w:space="0" w:color="auto"/>
          </w:divBdr>
        </w:div>
        <w:div w:id="937060272">
          <w:marLeft w:val="0"/>
          <w:marRight w:val="0"/>
          <w:marTop w:val="0"/>
          <w:marBottom w:val="0"/>
          <w:divBdr>
            <w:top w:val="none" w:sz="0" w:space="0" w:color="auto"/>
            <w:left w:val="none" w:sz="0" w:space="0" w:color="auto"/>
            <w:bottom w:val="none" w:sz="0" w:space="0" w:color="auto"/>
            <w:right w:val="none" w:sz="0" w:space="0" w:color="auto"/>
          </w:divBdr>
        </w:div>
        <w:div w:id="1725062401">
          <w:marLeft w:val="0"/>
          <w:marRight w:val="0"/>
          <w:marTop w:val="0"/>
          <w:marBottom w:val="0"/>
          <w:divBdr>
            <w:top w:val="none" w:sz="0" w:space="0" w:color="auto"/>
            <w:left w:val="none" w:sz="0" w:space="0" w:color="auto"/>
            <w:bottom w:val="none" w:sz="0" w:space="0" w:color="auto"/>
            <w:right w:val="none" w:sz="0" w:space="0" w:color="auto"/>
          </w:divBdr>
        </w:div>
        <w:div w:id="442766481">
          <w:marLeft w:val="0"/>
          <w:marRight w:val="0"/>
          <w:marTop w:val="0"/>
          <w:marBottom w:val="0"/>
          <w:divBdr>
            <w:top w:val="none" w:sz="0" w:space="0" w:color="auto"/>
            <w:left w:val="none" w:sz="0" w:space="0" w:color="auto"/>
            <w:bottom w:val="none" w:sz="0" w:space="0" w:color="auto"/>
            <w:right w:val="none" w:sz="0" w:space="0" w:color="auto"/>
          </w:divBdr>
        </w:div>
        <w:div w:id="215169502">
          <w:marLeft w:val="0"/>
          <w:marRight w:val="0"/>
          <w:marTop w:val="0"/>
          <w:marBottom w:val="0"/>
          <w:divBdr>
            <w:top w:val="none" w:sz="0" w:space="0" w:color="auto"/>
            <w:left w:val="none" w:sz="0" w:space="0" w:color="auto"/>
            <w:bottom w:val="none" w:sz="0" w:space="0" w:color="auto"/>
            <w:right w:val="none" w:sz="0" w:space="0" w:color="auto"/>
          </w:divBdr>
        </w:div>
        <w:div w:id="72707057">
          <w:marLeft w:val="0"/>
          <w:marRight w:val="0"/>
          <w:marTop w:val="0"/>
          <w:marBottom w:val="0"/>
          <w:divBdr>
            <w:top w:val="none" w:sz="0" w:space="0" w:color="auto"/>
            <w:left w:val="none" w:sz="0" w:space="0" w:color="auto"/>
            <w:bottom w:val="none" w:sz="0" w:space="0" w:color="auto"/>
            <w:right w:val="none" w:sz="0" w:space="0" w:color="auto"/>
          </w:divBdr>
        </w:div>
        <w:div w:id="697122547">
          <w:marLeft w:val="0"/>
          <w:marRight w:val="0"/>
          <w:marTop w:val="0"/>
          <w:marBottom w:val="0"/>
          <w:divBdr>
            <w:top w:val="none" w:sz="0" w:space="0" w:color="auto"/>
            <w:left w:val="none" w:sz="0" w:space="0" w:color="auto"/>
            <w:bottom w:val="none" w:sz="0" w:space="0" w:color="auto"/>
            <w:right w:val="none" w:sz="0" w:space="0" w:color="auto"/>
          </w:divBdr>
        </w:div>
        <w:div w:id="482739180">
          <w:marLeft w:val="0"/>
          <w:marRight w:val="0"/>
          <w:marTop w:val="0"/>
          <w:marBottom w:val="0"/>
          <w:divBdr>
            <w:top w:val="none" w:sz="0" w:space="0" w:color="auto"/>
            <w:left w:val="none" w:sz="0" w:space="0" w:color="auto"/>
            <w:bottom w:val="none" w:sz="0" w:space="0" w:color="auto"/>
            <w:right w:val="none" w:sz="0" w:space="0" w:color="auto"/>
          </w:divBdr>
        </w:div>
        <w:div w:id="1884975948">
          <w:marLeft w:val="0"/>
          <w:marRight w:val="0"/>
          <w:marTop w:val="0"/>
          <w:marBottom w:val="0"/>
          <w:divBdr>
            <w:top w:val="none" w:sz="0" w:space="0" w:color="auto"/>
            <w:left w:val="none" w:sz="0" w:space="0" w:color="auto"/>
            <w:bottom w:val="none" w:sz="0" w:space="0" w:color="auto"/>
            <w:right w:val="none" w:sz="0" w:space="0" w:color="auto"/>
          </w:divBdr>
        </w:div>
        <w:div w:id="1241252394">
          <w:marLeft w:val="0"/>
          <w:marRight w:val="0"/>
          <w:marTop w:val="0"/>
          <w:marBottom w:val="0"/>
          <w:divBdr>
            <w:top w:val="none" w:sz="0" w:space="0" w:color="auto"/>
            <w:left w:val="none" w:sz="0" w:space="0" w:color="auto"/>
            <w:bottom w:val="none" w:sz="0" w:space="0" w:color="auto"/>
            <w:right w:val="none" w:sz="0" w:space="0" w:color="auto"/>
          </w:divBdr>
        </w:div>
        <w:div w:id="259609783">
          <w:marLeft w:val="0"/>
          <w:marRight w:val="0"/>
          <w:marTop w:val="0"/>
          <w:marBottom w:val="0"/>
          <w:divBdr>
            <w:top w:val="none" w:sz="0" w:space="0" w:color="auto"/>
            <w:left w:val="none" w:sz="0" w:space="0" w:color="auto"/>
            <w:bottom w:val="none" w:sz="0" w:space="0" w:color="auto"/>
            <w:right w:val="none" w:sz="0" w:space="0" w:color="auto"/>
          </w:divBdr>
        </w:div>
        <w:div w:id="274676974">
          <w:marLeft w:val="0"/>
          <w:marRight w:val="0"/>
          <w:marTop w:val="0"/>
          <w:marBottom w:val="0"/>
          <w:divBdr>
            <w:top w:val="none" w:sz="0" w:space="0" w:color="auto"/>
            <w:left w:val="none" w:sz="0" w:space="0" w:color="auto"/>
            <w:bottom w:val="none" w:sz="0" w:space="0" w:color="auto"/>
            <w:right w:val="none" w:sz="0" w:space="0" w:color="auto"/>
          </w:divBdr>
        </w:div>
        <w:div w:id="64299911">
          <w:marLeft w:val="0"/>
          <w:marRight w:val="0"/>
          <w:marTop w:val="0"/>
          <w:marBottom w:val="0"/>
          <w:divBdr>
            <w:top w:val="none" w:sz="0" w:space="0" w:color="auto"/>
            <w:left w:val="none" w:sz="0" w:space="0" w:color="auto"/>
            <w:bottom w:val="none" w:sz="0" w:space="0" w:color="auto"/>
            <w:right w:val="none" w:sz="0" w:space="0" w:color="auto"/>
          </w:divBdr>
        </w:div>
        <w:div w:id="235239243">
          <w:marLeft w:val="0"/>
          <w:marRight w:val="0"/>
          <w:marTop w:val="0"/>
          <w:marBottom w:val="0"/>
          <w:divBdr>
            <w:top w:val="none" w:sz="0" w:space="0" w:color="auto"/>
            <w:left w:val="none" w:sz="0" w:space="0" w:color="auto"/>
            <w:bottom w:val="none" w:sz="0" w:space="0" w:color="auto"/>
            <w:right w:val="none" w:sz="0" w:space="0" w:color="auto"/>
          </w:divBdr>
        </w:div>
        <w:div w:id="492912976">
          <w:marLeft w:val="0"/>
          <w:marRight w:val="0"/>
          <w:marTop w:val="0"/>
          <w:marBottom w:val="0"/>
          <w:divBdr>
            <w:top w:val="none" w:sz="0" w:space="0" w:color="auto"/>
            <w:left w:val="none" w:sz="0" w:space="0" w:color="auto"/>
            <w:bottom w:val="none" w:sz="0" w:space="0" w:color="auto"/>
            <w:right w:val="none" w:sz="0" w:space="0" w:color="auto"/>
          </w:divBdr>
        </w:div>
        <w:div w:id="677659928">
          <w:marLeft w:val="0"/>
          <w:marRight w:val="0"/>
          <w:marTop w:val="0"/>
          <w:marBottom w:val="0"/>
          <w:divBdr>
            <w:top w:val="none" w:sz="0" w:space="0" w:color="auto"/>
            <w:left w:val="none" w:sz="0" w:space="0" w:color="auto"/>
            <w:bottom w:val="none" w:sz="0" w:space="0" w:color="auto"/>
            <w:right w:val="none" w:sz="0" w:space="0" w:color="auto"/>
          </w:divBdr>
        </w:div>
        <w:div w:id="1383946858">
          <w:marLeft w:val="0"/>
          <w:marRight w:val="0"/>
          <w:marTop w:val="0"/>
          <w:marBottom w:val="0"/>
          <w:divBdr>
            <w:top w:val="none" w:sz="0" w:space="0" w:color="auto"/>
            <w:left w:val="none" w:sz="0" w:space="0" w:color="auto"/>
            <w:bottom w:val="none" w:sz="0" w:space="0" w:color="auto"/>
            <w:right w:val="none" w:sz="0" w:space="0" w:color="auto"/>
          </w:divBdr>
        </w:div>
        <w:div w:id="756052277">
          <w:marLeft w:val="0"/>
          <w:marRight w:val="0"/>
          <w:marTop w:val="0"/>
          <w:marBottom w:val="0"/>
          <w:divBdr>
            <w:top w:val="none" w:sz="0" w:space="0" w:color="auto"/>
            <w:left w:val="none" w:sz="0" w:space="0" w:color="auto"/>
            <w:bottom w:val="none" w:sz="0" w:space="0" w:color="auto"/>
            <w:right w:val="none" w:sz="0" w:space="0" w:color="auto"/>
          </w:divBdr>
        </w:div>
        <w:div w:id="970597750">
          <w:marLeft w:val="0"/>
          <w:marRight w:val="0"/>
          <w:marTop w:val="0"/>
          <w:marBottom w:val="0"/>
          <w:divBdr>
            <w:top w:val="none" w:sz="0" w:space="0" w:color="auto"/>
            <w:left w:val="none" w:sz="0" w:space="0" w:color="auto"/>
            <w:bottom w:val="none" w:sz="0" w:space="0" w:color="auto"/>
            <w:right w:val="none" w:sz="0" w:space="0" w:color="auto"/>
          </w:divBdr>
        </w:div>
        <w:div w:id="889462187">
          <w:marLeft w:val="0"/>
          <w:marRight w:val="0"/>
          <w:marTop w:val="0"/>
          <w:marBottom w:val="0"/>
          <w:divBdr>
            <w:top w:val="none" w:sz="0" w:space="0" w:color="auto"/>
            <w:left w:val="none" w:sz="0" w:space="0" w:color="auto"/>
            <w:bottom w:val="none" w:sz="0" w:space="0" w:color="auto"/>
            <w:right w:val="none" w:sz="0" w:space="0" w:color="auto"/>
          </w:divBdr>
        </w:div>
        <w:div w:id="763916343">
          <w:marLeft w:val="0"/>
          <w:marRight w:val="0"/>
          <w:marTop w:val="0"/>
          <w:marBottom w:val="0"/>
          <w:divBdr>
            <w:top w:val="none" w:sz="0" w:space="0" w:color="auto"/>
            <w:left w:val="none" w:sz="0" w:space="0" w:color="auto"/>
            <w:bottom w:val="none" w:sz="0" w:space="0" w:color="auto"/>
            <w:right w:val="none" w:sz="0" w:space="0" w:color="auto"/>
          </w:divBdr>
        </w:div>
        <w:div w:id="571624145">
          <w:marLeft w:val="0"/>
          <w:marRight w:val="0"/>
          <w:marTop w:val="0"/>
          <w:marBottom w:val="0"/>
          <w:divBdr>
            <w:top w:val="none" w:sz="0" w:space="0" w:color="auto"/>
            <w:left w:val="none" w:sz="0" w:space="0" w:color="auto"/>
            <w:bottom w:val="none" w:sz="0" w:space="0" w:color="auto"/>
            <w:right w:val="none" w:sz="0" w:space="0" w:color="auto"/>
          </w:divBdr>
        </w:div>
        <w:div w:id="1661889464">
          <w:marLeft w:val="0"/>
          <w:marRight w:val="0"/>
          <w:marTop w:val="0"/>
          <w:marBottom w:val="0"/>
          <w:divBdr>
            <w:top w:val="none" w:sz="0" w:space="0" w:color="auto"/>
            <w:left w:val="none" w:sz="0" w:space="0" w:color="auto"/>
            <w:bottom w:val="none" w:sz="0" w:space="0" w:color="auto"/>
            <w:right w:val="none" w:sz="0" w:space="0" w:color="auto"/>
          </w:divBdr>
        </w:div>
        <w:div w:id="677275905">
          <w:marLeft w:val="0"/>
          <w:marRight w:val="0"/>
          <w:marTop w:val="0"/>
          <w:marBottom w:val="0"/>
          <w:divBdr>
            <w:top w:val="none" w:sz="0" w:space="0" w:color="auto"/>
            <w:left w:val="none" w:sz="0" w:space="0" w:color="auto"/>
            <w:bottom w:val="none" w:sz="0" w:space="0" w:color="auto"/>
            <w:right w:val="none" w:sz="0" w:space="0" w:color="auto"/>
          </w:divBdr>
        </w:div>
        <w:div w:id="1661543979">
          <w:marLeft w:val="0"/>
          <w:marRight w:val="0"/>
          <w:marTop w:val="0"/>
          <w:marBottom w:val="0"/>
          <w:divBdr>
            <w:top w:val="none" w:sz="0" w:space="0" w:color="auto"/>
            <w:left w:val="none" w:sz="0" w:space="0" w:color="auto"/>
            <w:bottom w:val="none" w:sz="0" w:space="0" w:color="auto"/>
            <w:right w:val="none" w:sz="0" w:space="0" w:color="auto"/>
          </w:divBdr>
        </w:div>
      </w:divsChild>
    </w:div>
    <w:div w:id="1994288027">
      <w:bodyDiv w:val="1"/>
      <w:marLeft w:val="0"/>
      <w:marRight w:val="0"/>
      <w:marTop w:val="0"/>
      <w:marBottom w:val="0"/>
      <w:divBdr>
        <w:top w:val="none" w:sz="0" w:space="0" w:color="auto"/>
        <w:left w:val="none" w:sz="0" w:space="0" w:color="auto"/>
        <w:bottom w:val="none" w:sz="0" w:space="0" w:color="auto"/>
        <w:right w:val="none" w:sz="0" w:space="0" w:color="auto"/>
      </w:divBdr>
      <w:divsChild>
        <w:div w:id="152838120">
          <w:marLeft w:val="0"/>
          <w:marRight w:val="0"/>
          <w:marTop w:val="0"/>
          <w:marBottom w:val="0"/>
          <w:divBdr>
            <w:top w:val="none" w:sz="0" w:space="0" w:color="auto"/>
            <w:left w:val="none" w:sz="0" w:space="0" w:color="auto"/>
            <w:bottom w:val="none" w:sz="0" w:space="0" w:color="auto"/>
            <w:right w:val="none" w:sz="0" w:space="0" w:color="auto"/>
          </w:divBdr>
        </w:div>
        <w:div w:id="338000976">
          <w:marLeft w:val="0"/>
          <w:marRight w:val="0"/>
          <w:marTop w:val="0"/>
          <w:marBottom w:val="0"/>
          <w:divBdr>
            <w:top w:val="none" w:sz="0" w:space="0" w:color="auto"/>
            <w:left w:val="none" w:sz="0" w:space="0" w:color="auto"/>
            <w:bottom w:val="none" w:sz="0" w:space="0" w:color="auto"/>
            <w:right w:val="none" w:sz="0" w:space="0" w:color="auto"/>
          </w:divBdr>
        </w:div>
        <w:div w:id="687022501">
          <w:marLeft w:val="0"/>
          <w:marRight w:val="0"/>
          <w:marTop w:val="0"/>
          <w:marBottom w:val="0"/>
          <w:divBdr>
            <w:top w:val="none" w:sz="0" w:space="0" w:color="auto"/>
            <w:left w:val="none" w:sz="0" w:space="0" w:color="auto"/>
            <w:bottom w:val="none" w:sz="0" w:space="0" w:color="auto"/>
            <w:right w:val="none" w:sz="0" w:space="0" w:color="auto"/>
          </w:divBdr>
        </w:div>
        <w:div w:id="1482964067">
          <w:marLeft w:val="0"/>
          <w:marRight w:val="0"/>
          <w:marTop w:val="0"/>
          <w:marBottom w:val="0"/>
          <w:divBdr>
            <w:top w:val="none" w:sz="0" w:space="0" w:color="auto"/>
            <w:left w:val="none" w:sz="0" w:space="0" w:color="auto"/>
            <w:bottom w:val="none" w:sz="0" w:space="0" w:color="auto"/>
            <w:right w:val="none" w:sz="0" w:space="0" w:color="auto"/>
          </w:divBdr>
        </w:div>
        <w:div w:id="883753412">
          <w:marLeft w:val="0"/>
          <w:marRight w:val="0"/>
          <w:marTop w:val="0"/>
          <w:marBottom w:val="0"/>
          <w:divBdr>
            <w:top w:val="none" w:sz="0" w:space="0" w:color="auto"/>
            <w:left w:val="none" w:sz="0" w:space="0" w:color="auto"/>
            <w:bottom w:val="none" w:sz="0" w:space="0" w:color="auto"/>
            <w:right w:val="none" w:sz="0" w:space="0" w:color="auto"/>
          </w:divBdr>
        </w:div>
        <w:div w:id="1305547441">
          <w:marLeft w:val="0"/>
          <w:marRight w:val="0"/>
          <w:marTop w:val="0"/>
          <w:marBottom w:val="0"/>
          <w:divBdr>
            <w:top w:val="none" w:sz="0" w:space="0" w:color="auto"/>
            <w:left w:val="none" w:sz="0" w:space="0" w:color="auto"/>
            <w:bottom w:val="none" w:sz="0" w:space="0" w:color="auto"/>
            <w:right w:val="none" w:sz="0" w:space="0" w:color="auto"/>
          </w:divBdr>
        </w:div>
        <w:div w:id="393167805">
          <w:marLeft w:val="0"/>
          <w:marRight w:val="0"/>
          <w:marTop w:val="0"/>
          <w:marBottom w:val="0"/>
          <w:divBdr>
            <w:top w:val="none" w:sz="0" w:space="0" w:color="auto"/>
            <w:left w:val="none" w:sz="0" w:space="0" w:color="auto"/>
            <w:bottom w:val="none" w:sz="0" w:space="0" w:color="auto"/>
            <w:right w:val="none" w:sz="0" w:space="0" w:color="auto"/>
          </w:divBdr>
        </w:div>
        <w:div w:id="999650851">
          <w:marLeft w:val="0"/>
          <w:marRight w:val="0"/>
          <w:marTop w:val="0"/>
          <w:marBottom w:val="0"/>
          <w:divBdr>
            <w:top w:val="none" w:sz="0" w:space="0" w:color="auto"/>
            <w:left w:val="none" w:sz="0" w:space="0" w:color="auto"/>
            <w:bottom w:val="none" w:sz="0" w:space="0" w:color="auto"/>
            <w:right w:val="none" w:sz="0" w:space="0" w:color="auto"/>
          </w:divBdr>
        </w:div>
        <w:div w:id="1055280597">
          <w:marLeft w:val="0"/>
          <w:marRight w:val="0"/>
          <w:marTop w:val="0"/>
          <w:marBottom w:val="0"/>
          <w:divBdr>
            <w:top w:val="none" w:sz="0" w:space="0" w:color="auto"/>
            <w:left w:val="none" w:sz="0" w:space="0" w:color="auto"/>
            <w:bottom w:val="none" w:sz="0" w:space="0" w:color="auto"/>
            <w:right w:val="none" w:sz="0" w:space="0" w:color="auto"/>
          </w:divBdr>
        </w:div>
        <w:div w:id="184103228">
          <w:marLeft w:val="0"/>
          <w:marRight w:val="0"/>
          <w:marTop w:val="0"/>
          <w:marBottom w:val="0"/>
          <w:divBdr>
            <w:top w:val="none" w:sz="0" w:space="0" w:color="auto"/>
            <w:left w:val="none" w:sz="0" w:space="0" w:color="auto"/>
            <w:bottom w:val="none" w:sz="0" w:space="0" w:color="auto"/>
            <w:right w:val="none" w:sz="0" w:space="0" w:color="auto"/>
          </w:divBdr>
        </w:div>
        <w:div w:id="1428310669">
          <w:marLeft w:val="0"/>
          <w:marRight w:val="0"/>
          <w:marTop w:val="0"/>
          <w:marBottom w:val="0"/>
          <w:divBdr>
            <w:top w:val="none" w:sz="0" w:space="0" w:color="auto"/>
            <w:left w:val="none" w:sz="0" w:space="0" w:color="auto"/>
            <w:bottom w:val="none" w:sz="0" w:space="0" w:color="auto"/>
            <w:right w:val="none" w:sz="0" w:space="0" w:color="auto"/>
          </w:divBdr>
        </w:div>
        <w:div w:id="723873090">
          <w:marLeft w:val="0"/>
          <w:marRight w:val="0"/>
          <w:marTop w:val="0"/>
          <w:marBottom w:val="0"/>
          <w:divBdr>
            <w:top w:val="none" w:sz="0" w:space="0" w:color="auto"/>
            <w:left w:val="none" w:sz="0" w:space="0" w:color="auto"/>
            <w:bottom w:val="none" w:sz="0" w:space="0" w:color="auto"/>
            <w:right w:val="none" w:sz="0" w:space="0" w:color="auto"/>
          </w:divBdr>
        </w:div>
        <w:div w:id="431585476">
          <w:marLeft w:val="0"/>
          <w:marRight w:val="0"/>
          <w:marTop w:val="0"/>
          <w:marBottom w:val="0"/>
          <w:divBdr>
            <w:top w:val="none" w:sz="0" w:space="0" w:color="auto"/>
            <w:left w:val="none" w:sz="0" w:space="0" w:color="auto"/>
            <w:bottom w:val="none" w:sz="0" w:space="0" w:color="auto"/>
            <w:right w:val="none" w:sz="0" w:space="0" w:color="auto"/>
          </w:divBdr>
        </w:div>
        <w:div w:id="279725068">
          <w:marLeft w:val="0"/>
          <w:marRight w:val="0"/>
          <w:marTop w:val="0"/>
          <w:marBottom w:val="0"/>
          <w:divBdr>
            <w:top w:val="none" w:sz="0" w:space="0" w:color="auto"/>
            <w:left w:val="none" w:sz="0" w:space="0" w:color="auto"/>
            <w:bottom w:val="none" w:sz="0" w:space="0" w:color="auto"/>
            <w:right w:val="none" w:sz="0" w:space="0" w:color="auto"/>
          </w:divBdr>
        </w:div>
        <w:div w:id="738942598">
          <w:marLeft w:val="0"/>
          <w:marRight w:val="0"/>
          <w:marTop w:val="0"/>
          <w:marBottom w:val="0"/>
          <w:divBdr>
            <w:top w:val="none" w:sz="0" w:space="0" w:color="auto"/>
            <w:left w:val="none" w:sz="0" w:space="0" w:color="auto"/>
            <w:bottom w:val="none" w:sz="0" w:space="0" w:color="auto"/>
            <w:right w:val="none" w:sz="0" w:space="0" w:color="auto"/>
          </w:divBdr>
        </w:div>
        <w:div w:id="1402022401">
          <w:marLeft w:val="0"/>
          <w:marRight w:val="0"/>
          <w:marTop w:val="0"/>
          <w:marBottom w:val="0"/>
          <w:divBdr>
            <w:top w:val="none" w:sz="0" w:space="0" w:color="auto"/>
            <w:left w:val="none" w:sz="0" w:space="0" w:color="auto"/>
            <w:bottom w:val="none" w:sz="0" w:space="0" w:color="auto"/>
            <w:right w:val="none" w:sz="0" w:space="0" w:color="auto"/>
          </w:divBdr>
        </w:div>
        <w:div w:id="1980914093">
          <w:marLeft w:val="0"/>
          <w:marRight w:val="0"/>
          <w:marTop w:val="0"/>
          <w:marBottom w:val="0"/>
          <w:divBdr>
            <w:top w:val="none" w:sz="0" w:space="0" w:color="auto"/>
            <w:left w:val="none" w:sz="0" w:space="0" w:color="auto"/>
            <w:bottom w:val="none" w:sz="0" w:space="0" w:color="auto"/>
            <w:right w:val="none" w:sz="0" w:space="0" w:color="auto"/>
          </w:divBdr>
        </w:div>
        <w:div w:id="1664383774">
          <w:marLeft w:val="0"/>
          <w:marRight w:val="0"/>
          <w:marTop w:val="0"/>
          <w:marBottom w:val="0"/>
          <w:divBdr>
            <w:top w:val="none" w:sz="0" w:space="0" w:color="auto"/>
            <w:left w:val="none" w:sz="0" w:space="0" w:color="auto"/>
            <w:bottom w:val="none" w:sz="0" w:space="0" w:color="auto"/>
            <w:right w:val="none" w:sz="0" w:space="0" w:color="auto"/>
          </w:divBdr>
        </w:div>
        <w:div w:id="1705709057">
          <w:marLeft w:val="0"/>
          <w:marRight w:val="0"/>
          <w:marTop w:val="0"/>
          <w:marBottom w:val="0"/>
          <w:divBdr>
            <w:top w:val="none" w:sz="0" w:space="0" w:color="auto"/>
            <w:left w:val="none" w:sz="0" w:space="0" w:color="auto"/>
            <w:bottom w:val="none" w:sz="0" w:space="0" w:color="auto"/>
            <w:right w:val="none" w:sz="0" w:space="0" w:color="auto"/>
          </w:divBdr>
        </w:div>
        <w:div w:id="1192066885">
          <w:marLeft w:val="0"/>
          <w:marRight w:val="0"/>
          <w:marTop w:val="0"/>
          <w:marBottom w:val="0"/>
          <w:divBdr>
            <w:top w:val="none" w:sz="0" w:space="0" w:color="auto"/>
            <w:left w:val="none" w:sz="0" w:space="0" w:color="auto"/>
            <w:bottom w:val="none" w:sz="0" w:space="0" w:color="auto"/>
            <w:right w:val="none" w:sz="0" w:space="0" w:color="auto"/>
          </w:divBdr>
        </w:div>
        <w:div w:id="483162401">
          <w:marLeft w:val="0"/>
          <w:marRight w:val="0"/>
          <w:marTop w:val="0"/>
          <w:marBottom w:val="0"/>
          <w:divBdr>
            <w:top w:val="none" w:sz="0" w:space="0" w:color="auto"/>
            <w:left w:val="none" w:sz="0" w:space="0" w:color="auto"/>
            <w:bottom w:val="none" w:sz="0" w:space="0" w:color="auto"/>
            <w:right w:val="none" w:sz="0" w:space="0" w:color="auto"/>
          </w:divBdr>
        </w:div>
        <w:div w:id="512186937">
          <w:marLeft w:val="0"/>
          <w:marRight w:val="0"/>
          <w:marTop w:val="0"/>
          <w:marBottom w:val="0"/>
          <w:divBdr>
            <w:top w:val="none" w:sz="0" w:space="0" w:color="auto"/>
            <w:left w:val="none" w:sz="0" w:space="0" w:color="auto"/>
            <w:bottom w:val="none" w:sz="0" w:space="0" w:color="auto"/>
            <w:right w:val="none" w:sz="0" w:space="0" w:color="auto"/>
          </w:divBdr>
        </w:div>
        <w:div w:id="1600407338">
          <w:marLeft w:val="0"/>
          <w:marRight w:val="0"/>
          <w:marTop w:val="0"/>
          <w:marBottom w:val="0"/>
          <w:divBdr>
            <w:top w:val="none" w:sz="0" w:space="0" w:color="auto"/>
            <w:left w:val="none" w:sz="0" w:space="0" w:color="auto"/>
            <w:bottom w:val="none" w:sz="0" w:space="0" w:color="auto"/>
            <w:right w:val="none" w:sz="0" w:space="0" w:color="auto"/>
          </w:divBdr>
        </w:div>
        <w:div w:id="909658062">
          <w:marLeft w:val="0"/>
          <w:marRight w:val="0"/>
          <w:marTop w:val="0"/>
          <w:marBottom w:val="0"/>
          <w:divBdr>
            <w:top w:val="none" w:sz="0" w:space="0" w:color="auto"/>
            <w:left w:val="none" w:sz="0" w:space="0" w:color="auto"/>
            <w:bottom w:val="none" w:sz="0" w:space="0" w:color="auto"/>
            <w:right w:val="none" w:sz="0" w:space="0" w:color="auto"/>
          </w:divBdr>
        </w:div>
        <w:div w:id="1158040276">
          <w:marLeft w:val="0"/>
          <w:marRight w:val="0"/>
          <w:marTop w:val="0"/>
          <w:marBottom w:val="0"/>
          <w:divBdr>
            <w:top w:val="none" w:sz="0" w:space="0" w:color="auto"/>
            <w:left w:val="none" w:sz="0" w:space="0" w:color="auto"/>
            <w:bottom w:val="none" w:sz="0" w:space="0" w:color="auto"/>
            <w:right w:val="none" w:sz="0" w:space="0" w:color="auto"/>
          </w:divBdr>
        </w:div>
        <w:div w:id="1289625447">
          <w:marLeft w:val="0"/>
          <w:marRight w:val="0"/>
          <w:marTop w:val="0"/>
          <w:marBottom w:val="0"/>
          <w:divBdr>
            <w:top w:val="none" w:sz="0" w:space="0" w:color="auto"/>
            <w:left w:val="none" w:sz="0" w:space="0" w:color="auto"/>
            <w:bottom w:val="none" w:sz="0" w:space="0" w:color="auto"/>
            <w:right w:val="none" w:sz="0" w:space="0" w:color="auto"/>
          </w:divBdr>
        </w:div>
        <w:div w:id="1302543133">
          <w:marLeft w:val="0"/>
          <w:marRight w:val="0"/>
          <w:marTop w:val="0"/>
          <w:marBottom w:val="0"/>
          <w:divBdr>
            <w:top w:val="none" w:sz="0" w:space="0" w:color="auto"/>
            <w:left w:val="none" w:sz="0" w:space="0" w:color="auto"/>
            <w:bottom w:val="none" w:sz="0" w:space="0" w:color="auto"/>
            <w:right w:val="none" w:sz="0" w:space="0" w:color="auto"/>
          </w:divBdr>
        </w:div>
        <w:div w:id="1600799574">
          <w:marLeft w:val="0"/>
          <w:marRight w:val="0"/>
          <w:marTop w:val="0"/>
          <w:marBottom w:val="0"/>
          <w:divBdr>
            <w:top w:val="none" w:sz="0" w:space="0" w:color="auto"/>
            <w:left w:val="none" w:sz="0" w:space="0" w:color="auto"/>
            <w:bottom w:val="none" w:sz="0" w:space="0" w:color="auto"/>
            <w:right w:val="none" w:sz="0" w:space="0" w:color="auto"/>
          </w:divBdr>
        </w:div>
        <w:div w:id="1425607627">
          <w:marLeft w:val="0"/>
          <w:marRight w:val="0"/>
          <w:marTop w:val="0"/>
          <w:marBottom w:val="0"/>
          <w:divBdr>
            <w:top w:val="none" w:sz="0" w:space="0" w:color="auto"/>
            <w:left w:val="none" w:sz="0" w:space="0" w:color="auto"/>
            <w:bottom w:val="none" w:sz="0" w:space="0" w:color="auto"/>
            <w:right w:val="none" w:sz="0" w:space="0" w:color="auto"/>
          </w:divBdr>
        </w:div>
        <w:div w:id="1920941829">
          <w:marLeft w:val="0"/>
          <w:marRight w:val="0"/>
          <w:marTop w:val="0"/>
          <w:marBottom w:val="0"/>
          <w:divBdr>
            <w:top w:val="none" w:sz="0" w:space="0" w:color="auto"/>
            <w:left w:val="none" w:sz="0" w:space="0" w:color="auto"/>
            <w:bottom w:val="none" w:sz="0" w:space="0" w:color="auto"/>
            <w:right w:val="none" w:sz="0" w:space="0" w:color="auto"/>
          </w:divBdr>
        </w:div>
        <w:div w:id="966351787">
          <w:marLeft w:val="0"/>
          <w:marRight w:val="0"/>
          <w:marTop w:val="0"/>
          <w:marBottom w:val="0"/>
          <w:divBdr>
            <w:top w:val="none" w:sz="0" w:space="0" w:color="auto"/>
            <w:left w:val="none" w:sz="0" w:space="0" w:color="auto"/>
            <w:bottom w:val="none" w:sz="0" w:space="0" w:color="auto"/>
            <w:right w:val="none" w:sz="0" w:space="0" w:color="auto"/>
          </w:divBdr>
        </w:div>
        <w:div w:id="10991840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times.com/2013/11/17/magazine/switzerlands-proposal-to-pay-people-for-being-alive.html?hpw&amp;rref=magazine&amp;_r=0" TargetMode="External"/><Relationship Id="rId13" Type="http://schemas.openxmlformats.org/officeDocument/2006/relationships/hyperlink" Target="http://azizonomics.com/2013/09/06/will-robots-drive-us-to-socialism/" TargetMode="External"/><Relationship Id="rId18" Type="http://schemas.openxmlformats.org/officeDocument/2006/relationships/hyperlink" Target="http://www.epi.org/issues/trade-and-globalization/" TargetMode="External"/><Relationship Id="rId26" Type="http://schemas.openxmlformats.org/officeDocument/2006/relationships/hyperlink" Target="http://www.salon.com/writer/lynn_stuart_parramore/" TargetMode="External"/><Relationship Id="rId3" Type="http://schemas.openxmlformats.org/officeDocument/2006/relationships/styles" Target="styles.xml"/><Relationship Id="rId21" Type="http://schemas.openxmlformats.org/officeDocument/2006/relationships/hyperlink" Target="http://www.epi.org/people/adam-s-hersh/"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theweek.com/article/index/253795/%20http:/economix.blogs.nytimes.com/2010/04/21/germanys-secrets-for-a-steadier-job-market/%20" TargetMode="External"/><Relationship Id="rId17" Type="http://schemas.openxmlformats.org/officeDocument/2006/relationships/hyperlink" Target="http://www.epi.org/types/report/" TargetMode="External"/><Relationship Id="rId25" Type="http://schemas.openxmlformats.org/officeDocument/2006/relationships/hyperlink" Target="http://www.salon.com/2014/03/19/5_reasons_to_consider_a_no_strings_attached_basic_income_for_all_americans_partner/"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epi.org/publication/briefingpapers_sept01inequality/" TargetMode="External"/><Relationship Id="rId20" Type="http://schemas.openxmlformats.org/officeDocument/2006/relationships/hyperlink" Target="http://www.epi.org/people/christian-e-weller/" TargetMode="External"/><Relationship Id="rId29" Type="http://schemas.openxmlformats.org/officeDocument/2006/relationships/hyperlink" Target="http://www.theatlantic.com/matt-bruenig-and-elizabeth-stoke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ondataus.com/wascur_cp12.png" TargetMode="External"/><Relationship Id="rId24" Type="http://schemas.openxmlformats.org/officeDocument/2006/relationships/hyperlink" Target="http://www.u.arizona.edu/~spikep/Publications/VSP20GenderMatters20NPE202005.pdf" TargetMode="External"/><Relationship Id="rId32" Type="http://schemas.openxmlformats.org/officeDocument/2006/relationships/hyperlink" Target="http://rabble.ca/blogs/bloggers/trish-hennessy/2014/01/14-minimum-wage-could-put-ontario-on-right-side-history" TargetMode="External"/><Relationship Id="rId5" Type="http://schemas.openxmlformats.org/officeDocument/2006/relationships/webSettings" Target="webSettings.xml"/><Relationship Id="rId15" Type="http://schemas.openxmlformats.org/officeDocument/2006/relationships/hyperlink" Target="http://www.logosjournal.com/issue_5.1/wolff.htm" TargetMode="External"/><Relationship Id="rId23" Type="http://schemas.openxmlformats.org/officeDocument/2006/relationships/hyperlink" Target="http://csp.sagepub.com/content/25/1/5.short" TargetMode="External"/><Relationship Id="rId28" Type="http://schemas.openxmlformats.org/officeDocument/2006/relationships/hyperlink" Target="http://theweek.com/article/index/253795/there-is-a-better-alternative-to-raising-the-minimum-wage" TargetMode="External"/><Relationship Id="rId10" Type="http://schemas.openxmlformats.org/officeDocument/2006/relationships/hyperlink" Target="http://www.huffingtonpost.com/2013/10/21/youth-unemployment_n_4134358.html" TargetMode="External"/><Relationship Id="rId19" Type="http://schemas.openxmlformats.org/officeDocument/2006/relationships/hyperlink" Target="http://www.epi.org/people/robert-e-scott/" TargetMode="External"/><Relationship Id="rId31" Type="http://schemas.openxmlformats.org/officeDocument/2006/relationships/hyperlink" Target="http://www.ssa.gov/oact/STATS/OASDIbenies.html" TargetMode="External"/><Relationship Id="rId4" Type="http://schemas.openxmlformats.org/officeDocument/2006/relationships/settings" Target="settings.xml"/><Relationship Id="rId9" Type="http://schemas.openxmlformats.org/officeDocument/2006/relationships/hyperlink" Target="http://www.letsrun.com/forum/flat_read.php?thread=4678297" TargetMode="External"/><Relationship Id="rId14" Type="http://schemas.openxmlformats.org/officeDocument/2006/relationships/hyperlink" Target="http://www.businessinsider.com/behind-the-swiss-unconditional-income-iniative-2013-10" TargetMode="External"/><Relationship Id="rId22" Type="http://schemas.openxmlformats.org/officeDocument/2006/relationships/hyperlink" Target="http://www.amazon.co.uk/24-Late-Capitalism-Ends-Sleep-ebook/dp/B00G2DOB1S/ref=sr_1_1?ie=UTF8&amp;qid=1422747952&amp;sr=8-1&amp;keywords=24%2F7" TargetMode="External"/><Relationship Id="rId27" Type="http://schemas.openxmlformats.org/officeDocument/2006/relationships/hyperlink" Target="http://www.nber.org/papers/w11729" TargetMode="External"/><Relationship Id="rId30" Type="http://schemas.openxmlformats.org/officeDocument/2006/relationships/hyperlink" Target="http://www.theatlantic.com/business/archive/2013/10/how-to-cut-the-poverty-rate-in-half-its-easy/280971/?single_page=true"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salon.com/2013/08/23/our_economy_cant_grow_because_we_cant_raise_the_minimum_wage_newscred/" TargetMode="External"/><Relationship Id="rId2" Type="http://schemas.openxmlformats.org/officeDocument/2006/relationships/hyperlink" Target="http://www.nij.gov/topics/corrections/recidivism/Pages/welcome.aspx" TargetMode="External"/><Relationship Id="rId1" Type="http://schemas.openxmlformats.org/officeDocument/2006/relationships/hyperlink" Target="http://theweek.com/article/index/253795/there-is-a-better-alternative-to-raising-the-minimum-wage" TargetMode="External"/><Relationship Id="rId5" Type="http://schemas.openxmlformats.org/officeDocument/2006/relationships/hyperlink" Target="http://www.salon.com/writer/lynn_stuart_parramore/" TargetMode="External"/><Relationship Id="rId4" Type="http://schemas.openxmlformats.org/officeDocument/2006/relationships/hyperlink" Target="http://www.salon.com/2014/03/19/5_reasons_to_consider_a_no_strings_attached_basic_income_for_all_americans_partn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nno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49CB3E-2709-43D8-BA1F-BDF42B306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Pages>
  <Words>13443</Words>
  <Characters>76627</Characters>
  <Application>Microsoft Office Word</Application>
  <DocSecurity>0</DocSecurity>
  <Lines>638</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Connor Davis</dc:creator>
  <cp:keywords>5.1.1</cp:keywords>
  <dc:description/>
  <cp:lastModifiedBy>Connor Davis</cp:lastModifiedBy>
  <cp:revision>9</cp:revision>
  <dcterms:created xsi:type="dcterms:W3CDTF">2015-03-21T04:33:00Z</dcterms:created>
  <dcterms:modified xsi:type="dcterms:W3CDTF">2015-04-30T16:33:00Z</dcterms:modified>
</cp:coreProperties>
</file>